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E54" w:rsidRPr="00145E54" w:rsidRDefault="00145E54" w:rsidP="00145E54">
      <w:pPr>
        <w:spacing w:after="0" w:line="240" w:lineRule="auto"/>
        <w:jc w:val="center"/>
        <w:rPr>
          <w:rFonts w:ascii="Times New Roman" w:hAnsi="Times New Roman" w:cs="Times New Roman"/>
          <w:lang w:val="ru-RU"/>
        </w:rPr>
      </w:pPr>
      <w:r w:rsidRPr="00145E54">
        <w:rPr>
          <w:rFonts w:ascii="Times New Roman" w:hAnsi="Times New Roman" w:cs="Times New Roman"/>
          <w:b/>
          <w:color w:val="000000"/>
          <w:sz w:val="24"/>
          <w:lang w:val="ru-RU"/>
        </w:rPr>
        <w:t>МИНИСТЕРСТВО ПРОСВЕЩЕНИЯ РОССИЙСКОЙ ФЕДЕРАЦИИ</w:t>
      </w:r>
    </w:p>
    <w:p w:rsidR="00145E54" w:rsidRPr="00145E54" w:rsidRDefault="00145E54" w:rsidP="00145E54">
      <w:pPr>
        <w:spacing w:after="0" w:line="240" w:lineRule="auto"/>
        <w:jc w:val="center"/>
        <w:rPr>
          <w:rFonts w:ascii="Times New Roman" w:hAnsi="Times New Roman" w:cs="Times New Roman"/>
          <w:lang w:val="ru-RU"/>
        </w:rPr>
      </w:pPr>
      <w:r w:rsidRPr="00145E54">
        <w:rPr>
          <w:rFonts w:ascii="Times New Roman" w:hAnsi="Times New Roman" w:cs="Times New Roman"/>
          <w:color w:val="000000"/>
          <w:sz w:val="24"/>
          <w:lang w:val="ru-RU"/>
        </w:rPr>
        <w:t>Министерство образования и науки Республики Татарстан</w:t>
      </w:r>
    </w:p>
    <w:p w:rsidR="00145E54" w:rsidRPr="00145E54" w:rsidRDefault="00E0727E" w:rsidP="00145E54">
      <w:pPr>
        <w:spacing w:after="0" w:line="240" w:lineRule="auto"/>
        <w:jc w:val="center"/>
        <w:rPr>
          <w:rFonts w:ascii="Times New Roman" w:hAnsi="Times New Roman" w:cs="Times New Roman"/>
          <w:color w:val="000000"/>
          <w:sz w:val="24"/>
          <w:lang w:val="ru-RU"/>
        </w:rPr>
      </w:pPr>
      <w:r>
        <w:rPr>
          <w:rFonts w:ascii="Times New Roman" w:hAnsi="Times New Roman" w:cs="Times New Roman"/>
          <w:color w:val="000000"/>
          <w:sz w:val="24"/>
          <w:lang w:val="ru-RU"/>
        </w:rPr>
        <w:t>МБОУ "</w:t>
      </w:r>
      <w:proofErr w:type="spellStart"/>
      <w:r>
        <w:rPr>
          <w:rFonts w:ascii="Times New Roman" w:hAnsi="Times New Roman" w:cs="Times New Roman"/>
          <w:color w:val="000000"/>
          <w:sz w:val="24"/>
          <w:lang w:val="ru-RU"/>
        </w:rPr>
        <w:t>Яныльская</w:t>
      </w:r>
      <w:proofErr w:type="spellEnd"/>
      <w:r>
        <w:rPr>
          <w:rFonts w:ascii="Times New Roman" w:hAnsi="Times New Roman" w:cs="Times New Roman"/>
          <w:color w:val="000000"/>
          <w:sz w:val="24"/>
          <w:lang w:val="ru-RU"/>
        </w:rPr>
        <w:t xml:space="preserve"> средняя школа имени </w:t>
      </w:r>
      <w:proofErr w:type="spellStart"/>
      <w:r>
        <w:rPr>
          <w:rFonts w:ascii="Times New Roman" w:hAnsi="Times New Roman" w:cs="Times New Roman"/>
          <w:color w:val="000000"/>
          <w:sz w:val="24"/>
          <w:lang w:val="ru-RU"/>
        </w:rPr>
        <w:t>Р.М.Зарипова</w:t>
      </w:r>
      <w:proofErr w:type="spellEnd"/>
      <w:r w:rsidR="00145E54" w:rsidRPr="00145E54">
        <w:rPr>
          <w:rFonts w:ascii="Times New Roman" w:hAnsi="Times New Roman" w:cs="Times New Roman"/>
          <w:color w:val="000000"/>
          <w:sz w:val="24"/>
          <w:lang w:val="ru-RU"/>
        </w:rPr>
        <w:t>"</w:t>
      </w:r>
    </w:p>
    <w:p w:rsidR="00145E54" w:rsidRPr="00145E54" w:rsidRDefault="00145E54" w:rsidP="00145E54">
      <w:pPr>
        <w:spacing w:after="0" w:line="240" w:lineRule="auto"/>
        <w:jc w:val="center"/>
        <w:rPr>
          <w:rFonts w:ascii="Times New Roman" w:hAnsi="Times New Roman" w:cs="Times New Roman"/>
          <w:lang w:val="ru-RU"/>
        </w:rPr>
      </w:pPr>
    </w:p>
    <w:p w:rsidR="00145E54" w:rsidRPr="00145E54" w:rsidRDefault="00145E54" w:rsidP="00145E54">
      <w:pPr>
        <w:spacing w:after="0" w:line="240" w:lineRule="auto"/>
        <w:ind w:right="3800"/>
        <w:jc w:val="center"/>
        <w:rPr>
          <w:rFonts w:ascii="Times New Roman" w:hAnsi="Times New Roman" w:cs="Times New Roman"/>
          <w:lang w:val="ru-RU"/>
        </w:rPr>
      </w:pPr>
    </w:p>
    <w:tbl>
      <w:tblPr>
        <w:tblW w:w="10200" w:type="dxa"/>
        <w:tblLayout w:type="fixed"/>
        <w:tblLook w:val="04A0"/>
      </w:tblPr>
      <w:tblGrid>
        <w:gridCol w:w="2660"/>
        <w:gridCol w:w="560"/>
        <w:gridCol w:w="3334"/>
        <w:gridCol w:w="24"/>
        <w:gridCol w:w="3472"/>
        <w:gridCol w:w="150"/>
      </w:tblGrid>
      <w:tr w:rsidR="00145E54" w:rsidRPr="00145E54" w:rsidTr="00145E54">
        <w:trPr>
          <w:trHeight w:hRule="exact" w:val="274"/>
        </w:trPr>
        <w:tc>
          <w:tcPr>
            <w:tcW w:w="3220"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jc w:val="center"/>
              <w:rPr>
                <w:rFonts w:ascii="Times New Roman" w:eastAsia="Times New Roman" w:hAnsi="Times New Roman" w:cs="Times New Roman"/>
              </w:rPr>
            </w:pPr>
            <w:r w:rsidRPr="00145E54">
              <w:rPr>
                <w:rFonts w:ascii="Times New Roman" w:hAnsi="Times New Roman" w:cs="Times New Roman"/>
                <w:color w:val="000000"/>
                <w:w w:val="102"/>
                <w:sz w:val="20"/>
              </w:rPr>
              <w:t>РАССМОТРЕНО</w:t>
            </w:r>
          </w:p>
        </w:tc>
        <w:tc>
          <w:tcPr>
            <w:tcW w:w="3358"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left="296"/>
              <w:jc w:val="center"/>
              <w:rPr>
                <w:rFonts w:ascii="Times New Roman" w:eastAsia="Times New Roman" w:hAnsi="Times New Roman" w:cs="Times New Roman"/>
              </w:rPr>
            </w:pPr>
            <w:r w:rsidRPr="00145E54">
              <w:rPr>
                <w:rFonts w:ascii="Times New Roman" w:hAnsi="Times New Roman" w:cs="Times New Roman"/>
                <w:color w:val="000000"/>
                <w:w w:val="102"/>
                <w:sz w:val="20"/>
              </w:rPr>
              <w:t>СОГЛАСОВАНО</w:t>
            </w:r>
          </w:p>
        </w:tc>
        <w:tc>
          <w:tcPr>
            <w:tcW w:w="3622"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left="452"/>
              <w:jc w:val="center"/>
              <w:rPr>
                <w:rFonts w:ascii="Times New Roman" w:eastAsia="Times New Roman" w:hAnsi="Times New Roman" w:cs="Times New Roman"/>
              </w:rPr>
            </w:pPr>
            <w:r w:rsidRPr="00145E54">
              <w:rPr>
                <w:rFonts w:ascii="Times New Roman" w:hAnsi="Times New Roman" w:cs="Times New Roman"/>
                <w:color w:val="000000"/>
                <w:w w:val="102"/>
                <w:sz w:val="20"/>
              </w:rPr>
              <w:t>УТВЕРЖДЕНО</w:t>
            </w:r>
          </w:p>
        </w:tc>
      </w:tr>
      <w:tr w:rsidR="00145E54" w:rsidRPr="00145E54" w:rsidTr="00145E54">
        <w:trPr>
          <w:trHeight w:hRule="exact" w:val="200"/>
        </w:trPr>
        <w:tc>
          <w:tcPr>
            <w:tcW w:w="3220" w:type="dxa"/>
            <w:gridSpan w:val="2"/>
            <w:tcMar>
              <w:top w:w="0" w:type="dxa"/>
              <w:left w:w="0" w:type="dxa"/>
              <w:bottom w:w="0" w:type="dxa"/>
              <w:right w:w="0" w:type="dxa"/>
            </w:tcMar>
            <w:hideMark/>
          </w:tcPr>
          <w:p w:rsidR="00145E54" w:rsidRPr="00E0727E" w:rsidRDefault="00145E54" w:rsidP="00145E54">
            <w:pPr>
              <w:widowControl w:val="0"/>
              <w:autoSpaceDE w:val="0"/>
              <w:autoSpaceDN w:val="0"/>
              <w:spacing w:after="0" w:line="240" w:lineRule="auto"/>
              <w:jc w:val="center"/>
              <w:rPr>
                <w:rFonts w:ascii="Times New Roman" w:eastAsia="Times New Roman" w:hAnsi="Times New Roman" w:cs="Times New Roman"/>
                <w:lang w:val="ru-RU"/>
              </w:rPr>
            </w:pPr>
            <w:proofErr w:type="spellStart"/>
            <w:r w:rsidRPr="00145E54">
              <w:rPr>
                <w:rFonts w:ascii="Times New Roman" w:hAnsi="Times New Roman" w:cs="Times New Roman"/>
                <w:color w:val="000000"/>
                <w:w w:val="102"/>
                <w:sz w:val="20"/>
              </w:rPr>
              <w:t>методическим</w:t>
            </w:r>
            <w:proofErr w:type="spellEnd"/>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объединением</w:t>
            </w:r>
            <w:proofErr w:type="spellEnd"/>
          </w:p>
        </w:tc>
        <w:tc>
          <w:tcPr>
            <w:tcW w:w="3358"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left="296"/>
              <w:jc w:val="center"/>
              <w:rPr>
                <w:rFonts w:ascii="Times New Roman" w:eastAsia="Times New Roman" w:hAnsi="Times New Roman" w:cs="Times New Roman"/>
              </w:rPr>
            </w:pPr>
            <w:proofErr w:type="spellStart"/>
            <w:r w:rsidRPr="00145E54">
              <w:rPr>
                <w:rFonts w:ascii="Times New Roman" w:hAnsi="Times New Roman" w:cs="Times New Roman"/>
                <w:color w:val="000000"/>
                <w:w w:val="102"/>
                <w:sz w:val="20"/>
              </w:rPr>
              <w:t>Заместитель</w:t>
            </w:r>
            <w:proofErr w:type="spellEnd"/>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директора</w:t>
            </w:r>
            <w:proofErr w:type="spellEnd"/>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по</w:t>
            </w:r>
            <w:proofErr w:type="spellEnd"/>
            <w:r w:rsidRPr="00145E54">
              <w:rPr>
                <w:rFonts w:ascii="Times New Roman" w:hAnsi="Times New Roman" w:cs="Times New Roman"/>
                <w:color w:val="000000"/>
                <w:w w:val="102"/>
                <w:sz w:val="20"/>
              </w:rPr>
              <w:t xml:space="preserve"> УР</w:t>
            </w:r>
          </w:p>
        </w:tc>
        <w:tc>
          <w:tcPr>
            <w:tcW w:w="3622"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left="452"/>
              <w:jc w:val="center"/>
              <w:rPr>
                <w:rFonts w:ascii="Times New Roman" w:eastAsia="Times New Roman" w:hAnsi="Times New Roman" w:cs="Times New Roman"/>
              </w:rPr>
            </w:pPr>
            <w:proofErr w:type="spellStart"/>
            <w:r w:rsidRPr="00145E54">
              <w:rPr>
                <w:rFonts w:ascii="Times New Roman" w:hAnsi="Times New Roman" w:cs="Times New Roman"/>
                <w:color w:val="000000"/>
                <w:w w:val="102"/>
                <w:sz w:val="20"/>
              </w:rPr>
              <w:t>Директор</w:t>
            </w:r>
            <w:proofErr w:type="spellEnd"/>
          </w:p>
        </w:tc>
      </w:tr>
      <w:tr w:rsidR="00145E54" w:rsidRPr="00145E54" w:rsidTr="00145E54">
        <w:trPr>
          <w:trHeight w:val="208"/>
        </w:trPr>
        <w:tc>
          <w:tcPr>
            <w:tcW w:w="3220" w:type="dxa"/>
            <w:gridSpan w:val="2"/>
            <w:tcMar>
              <w:top w:w="0" w:type="dxa"/>
              <w:left w:w="0" w:type="dxa"/>
              <w:bottom w:w="0" w:type="dxa"/>
              <w:right w:w="0" w:type="dxa"/>
            </w:tcMar>
            <w:hideMark/>
          </w:tcPr>
          <w:p w:rsidR="00145E54" w:rsidRPr="00E0727E" w:rsidRDefault="00145E54" w:rsidP="00145E54">
            <w:pPr>
              <w:widowControl w:val="0"/>
              <w:autoSpaceDE w:val="0"/>
              <w:autoSpaceDN w:val="0"/>
              <w:spacing w:after="0" w:line="240" w:lineRule="auto"/>
              <w:jc w:val="center"/>
              <w:rPr>
                <w:rFonts w:ascii="Times New Roman" w:eastAsia="Times New Roman" w:hAnsi="Times New Roman" w:cs="Times New Roman"/>
                <w:lang w:val="ru-RU"/>
              </w:rPr>
            </w:pPr>
            <w:proofErr w:type="spellStart"/>
            <w:r w:rsidRPr="00145E54">
              <w:rPr>
                <w:rFonts w:ascii="Times New Roman" w:hAnsi="Times New Roman" w:cs="Times New Roman"/>
                <w:color w:val="000000"/>
                <w:w w:val="102"/>
                <w:sz w:val="20"/>
              </w:rPr>
              <w:t>учителей</w:t>
            </w:r>
            <w:proofErr w:type="spellEnd"/>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русского</w:t>
            </w:r>
            <w:proofErr w:type="spellEnd"/>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языка</w:t>
            </w:r>
            <w:proofErr w:type="spellEnd"/>
            <w:r w:rsidRPr="00145E54">
              <w:rPr>
                <w:rFonts w:ascii="Times New Roman" w:hAnsi="Times New Roman" w:cs="Times New Roman"/>
                <w:color w:val="000000"/>
                <w:w w:val="102"/>
                <w:sz w:val="20"/>
              </w:rPr>
              <w:t xml:space="preserve"> и</w:t>
            </w:r>
          </w:p>
        </w:tc>
        <w:tc>
          <w:tcPr>
            <w:tcW w:w="3358" w:type="dxa"/>
            <w:gridSpan w:val="2"/>
            <w:vMerge w:val="restart"/>
            <w:tcMar>
              <w:top w:w="0" w:type="dxa"/>
              <w:left w:w="0" w:type="dxa"/>
              <w:bottom w:w="0" w:type="dxa"/>
              <w:right w:w="0" w:type="dxa"/>
            </w:tcMar>
            <w:hideMark/>
          </w:tcPr>
          <w:p w:rsidR="00145E54" w:rsidRPr="00145E54" w:rsidRDefault="00E0727E" w:rsidP="00145E54">
            <w:pPr>
              <w:widowControl w:val="0"/>
              <w:autoSpaceDE w:val="0"/>
              <w:autoSpaceDN w:val="0"/>
              <w:spacing w:after="0" w:line="240" w:lineRule="auto"/>
              <w:ind w:left="296"/>
              <w:jc w:val="center"/>
              <w:rPr>
                <w:rFonts w:ascii="Times New Roman" w:eastAsia="Times New Roman" w:hAnsi="Times New Roman" w:cs="Times New Roman"/>
              </w:rPr>
            </w:pPr>
            <w:r>
              <w:rPr>
                <w:rFonts w:ascii="Times New Roman" w:hAnsi="Times New Roman" w:cs="Times New Roman"/>
                <w:color w:val="000000"/>
                <w:w w:val="102"/>
                <w:sz w:val="20"/>
              </w:rPr>
              <w:t>______________</w:t>
            </w:r>
            <w:proofErr w:type="spellStart"/>
            <w:r>
              <w:rPr>
                <w:rFonts w:ascii="Times New Roman" w:hAnsi="Times New Roman" w:cs="Times New Roman"/>
                <w:color w:val="000000"/>
                <w:w w:val="102"/>
                <w:sz w:val="20"/>
                <w:lang w:val="ru-RU"/>
              </w:rPr>
              <w:t>Мулюк</w:t>
            </w:r>
            <w:r>
              <w:rPr>
                <w:rFonts w:ascii="Times New Roman" w:hAnsi="Times New Roman" w:cs="Times New Roman"/>
                <w:color w:val="000000"/>
                <w:w w:val="102"/>
                <w:sz w:val="20"/>
              </w:rPr>
              <w:t>ова</w:t>
            </w:r>
            <w:proofErr w:type="spellEnd"/>
            <w:r>
              <w:rPr>
                <w:rFonts w:ascii="Times New Roman" w:hAnsi="Times New Roman" w:cs="Times New Roman"/>
                <w:color w:val="000000"/>
                <w:w w:val="102"/>
                <w:sz w:val="20"/>
              </w:rPr>
              <w:t xml:space="preserve"> </w:t>
            </w:r>
            <w:r>
              <w:rPr>
                <w:rFonts w:ascii="Times New Roman" w:hAnsi="Times New Roman" w:cs="Times New Roman"/>
                <w:color w:val="000000"/>
                <w:w w:val="102"/>
                <w:sz w:val="20"/>
                <w:lang w:val="ru-RU"/>
              </w:rPr>
              <w:t>Л</w:t>
            </w:r>
            <w:r>
              <w:rPr>
                <w:rFonts w:ascii="Times New Roman" w:hAnsi="Times New Roman" w:cs="Times New Roman"/>
                <w:color w:val="000000"/>
                <w:w w:val="102"/>
                <w:sz w:val="20"/>
              </w:rPr>
              <w:t>.</w:t>
            </w:r>
            <w:r>
              <w:rPr>
                <w:rFonts w:ascii="Times New Roman" w:hAnsi="Times New Roman" w:cs="Times New Roman"/>
                <w:color w:val="000000"/>
                <w:w w:val="102"/>
                <w:sz w:val="20"/>
                <w:lang w:val="ru-RU"/>
              </w:rPr>
              <w:t>А</w:t>
            </w:r>
            <w:r w:rsidR="00145E54" w:rsidRPr="00145E54">
              <w:rPr>
                <w:rFonts w:ascii="Times New Roman" w:hAnsi="Times New Roman" w:cs="Times New Roman"/>
                <w:color w:val="000000"/>
                <w:w w:val="102"/>
                <w:sz w:val="20"/>
              </w:rPr>
              <w:t>.</w:t>
            </w:r>
          </w:p>
        </w:tc>
        <w:tc>
          <w:tcPr>
            <w:tcW w:w="3622" w:type="dxa"/>
            <w:gridSpan w:val="2"/>
            <w:vMerge w:val="restart"/>
            <w:tcMar>
              <w:top w:w="0" w:type="dxa"/>
              <w:left w:w="0" w:type="dxa"/>
              <w:bottom w:w="0" w:type="dxa"/>
              <w:right w:w="0" w:type="dxa"/>
            </w:tcMar>
            <w:hideMark/>
          </w:tcPr>
          <w:p w:rsidR="00145E54" w:rsidRPr="00145E54" w:rsidRDefault="00E0727E" w:rsidP="00145E54">
            <w:pPr>
              <w:widowControl w:val="0"/>
              <w:autoSpaceDE w:val="0"/>
              <w:autoSpaceDN w:val="0"/>
              <w:spacing w:after="0" w:line="240" w:lineRule="auto"/>
              <w:ind w:left="452"/>
              <w:jc w:val="center"/>
              <w:rPr>
                <w:rFonts w:ascii="Times New Roman" w:eastAsia="Times New Roman" w:hAnsi="Times New Roman" w:cs="Times New Roman"/>
              </w:rPr>
            </w:pPr>
            <w:r>
              <w:rPr>
                <w:rFonts w:ascii="Times New Roman" w:hAnsi="Times New Roman" w:cs="Times New Roman"/>
                <w:color w:val="000000"/>
                <w:w w:val="102"/>
                <w:sz w:val="20"/>
              </w:rPr>
              <w:t>______________</w:t>
            </w:r>
            <w:proofErr w:type="spellStart"/>
            <w:r>
              <w:rPr>
                <w:rFonts w:ascii="Times New Roman" w:hAnsi="Times New Roman" w:cs="Times New Roman"/>
                <w:color w:val="000000"/>
                <w:w w:val="102"/>
                <w:sz w:val="20"/>
                <w:lang w:val="ru-RU"/>
              </w:rPr>
              <w:t>Шакир</w:t>
            </w:r>
            <w:r>
              <w:rPr>
                <w:rFonts w:ascii="Times New Roman" w:hAnsi="Times New Roman" w:cs="Times New Roman"/>
                <w:color w:val="000000"/>
                <w:w w:val="102"/>
                <w:sz w:val="20"/>
              </w:rPr>
              <w:t>ов</w:t>
            </w:r>
            <w:proofErr w:type="spellEnd"/>
            <w:r>
              <w:rPr>
                <w:rFonts w:ascii="Times New Roman" w:hAnsi="Times New Roman" w:cs="Times New Roman"/>
                <w:color w:val="000000"/>
                <w:w w:val="102"/>
                <w:sz w:val="20"/>
              </w:rPr>
              <w:t xml:space="preserve"> </w:t>
            </w:r>
            <w:r>
              <w:rPr>
                <w:rFonts w:ascii="Times New Roman" w:hAnsi="Times New Roman" w:cs="Times New Roman"/>
                <w:color w:val="000000"/>
                <w:w w:val="102"/>
                <w:sz w:val="20"/>
                <w:lang w:val="ru-RU"/>
              </w:rPr>
              <w:t>Р</w:t>
            </w:r>
            <w:r>
              <w:rPr>
                <w:rFonts w:ascii="Times New Roman" w:hAnsi="Times New Roman" w:cs="Times New Roman"/>
                <w:color w:val="000000"/>
                <w:w w:val="102"/>
                <w:sz w:val="20"/>
              </w:rPr>
              <w:t>.</w:t>
            </w:r>
            <w:r>
              <w:rPr>
                <w:rFonts w:ascii="Times New Roman" w:hAnsi="Times New Roman" w:cs="Times New Roman"/>
                <w:color w:val="000000"/>
                <w:w w:val="102"/>
                <w:sz w:val="20"/>
                <w:lang w:val="ru-RU"/>
              </w:rPr>
              <w:t>Р</w:t>
            </w:r>
            <w:r w:rsidR="00145E54" w:rsidRPr="00145E54">
              <w:rPr>
                <w:rFonts w:ascii="Times New Roman" w:hAnsi="Times New Roman" w:cs="Times New Roman"/>
                <w:color w:val="000000"/>
                <w:w w:val="102"/>
                <w:sz w:val="20"/>
              </w:rPr>
              <w:t>.</w:t>
            </w:r>
          </w:p>
        </w:tc>
      </w:tr>
      <w:tr w:rsidR="00145E54" w:rsidRPr="00145E54" w:rsidTr="00145E54">
        <w:trPr>
          <w:trHeight w:val="204"/>
        </w:trPr>
        <w:tc>
          <w:tcPr>
            <w:tcW w:w="3220" w:type="dxa"/>
            <w:gridSpan w:val="2"/>
            <w:tcMar>
              <w:top w:w="0" w:type="dxa"/>
              <w:left w:w="0" w:type="dxa"/>
              <w:bottom w:w="0" w:type="dxa"/>
              <w:right w:w="0" w:type="dxa"/>
            </w:tcMar>
            <w:hideMark/>
          </w:tcPr>
          <w:p w:rsidR="00145E54" w:rsidRPr="00E0727E" w:rsidRDefault="00145E54" w:rsidP="00145E54">
            <w:pPr>
              <w:widowControl w:val="0"/>
              <w:autoSpaceDE w:val="0"/>
              <w:autoSpaceDN w:val="0"/>
              <w:spacing w:after="0" w:line="240" w:lineRule="auto"/>
              <w:jc w:val="center"/>
              <w:rPr>
                <w:rFonts w:ascii="Times New Roman" w:eastAsia="Times New Roman" w:hAnsi="Times New Roman" w:cs="Times New Roman"/>
                <w:lang w:val="ru-RU"/>
              </w:rPr>
            </w:pPr>
            <w:proofErr w:type="spellStart"/>
            <w:r w:rsidRPr="00145E54">
              <w:rPr>
                <w:rFonts w:ascii="Times New Roman" w:hAnsi="Times New Roman" w:cs="Times New Roman"/>
                <w:color w:val="000000"/>
                <w:w w:val="102"/>
                <w:sz w:val="20"/>
              </w:rPr>
              <w:t>литературы</w:t>
            </w:r>
            <w:proofErr w:type="spellEnd"/>
          </w:p>
        </w:tc>
        <w:tc>
          <w:tcPr>
            <w:tcW w:w="3358" w:type="dxa"/>
            <w:gridSpan w:val="2"/>
            <w:vMerge/>
            <w:vAlign w:val="center"/>
            <w:hideMark/>
          </w:tcPr>
          <w:p w:rsidR="00145E54" w:rsidRPr="00145E54" w:rsidRDefault="00145E54" w:rsidP="00145E54">
            <w:pPr>
              <w:spacing w:after="0" w:line="240" w:lineRule="auto"/>
              <w:jc w:val="center"/>
              <w:rPr>
                <w:rFonts w:ascii="Times New Roman" w:eastAsia="Times New Roman" w:hAnsi="Times New Roman" w:cs="Times New Roman"/>
              </w:rPr>
            </w:pPr>
          </w:p>
        </w:tc>
        <w:tc>
          <w:tcPr>
            <w:tcW w:w="3622" w:type="dxa"/>
            <w:gridSpan w:val="2"/>
            <w:vMerge/>
            <w:vAlign w:val="center"/>
            <w:hideMark/>
          </w:tcPr>
          <w:p w:rsidR="00145E54" w:rsidRPr="00145E54" w:rsidRDefault="00145E54" w:rsidP="00145E54">
            <w:pPr>
              <w:spacing w:after="0" w:line="240" w:lineRule="auto"/>
              <w:jc w:val="center"/>
              <w:rPr>
                <w:rFonts w:ascii="Times New Roman" w:eastAsia="Times New Roman" w:hAnsi="Times New Roman" w:cs="Times New Roman"/>
              </w:rPr>
            </w:pPr>
          </w:p>
        </w:tc>
      </w:tr>
      <w:tr w:rsidR="00145E54" w:rsidRPr="00E0727E" w:rsidTr="00145E54">
        <w:trPr>
          <w:trHeight w:val="497"/>
        </w:trPr>
        <w:tc>
          <w:tcPr>
            <w:tcW w:w="3220" w:type="dxa"/>
            <w:gridSpan w:val="2"/>
            <w:vMerge w:val="restart"/>
            <w:tcMar>
              <w:top w:w="0" w:type="dxa"/>
              <w:left w:w="0" w:type="dxa"/>
              <w:bottom w:w="0" w:type="dxa"/>
              <w:right w:w="0" w:type="dxa"/>
            </w:tcMar>
            <w:hideMark/>
          </w:tcPr>
          <w:p w:rsidR="00145E54" w:rsidRPr="00E0727E" w:rsidRDefault="00145E54" w:rsidP="00145E54">
            <w:pPr>
              <w:widowControl w:val="0"/>
              <w:autoSpaceDE w:val="0"/>
              <w:autoSpaceDN w:val="0"/>
              <w:spacing w:after="0" w:line="240" w:lineRule="auto"/>
              <w:jc w:val="center"/>
              <w:rPr>
                <w:rFonts w:ascii="Times New Roman" w:hAnsi="Times New Roman" w:cs="Times New Roman"/>
                <w:color w:val="000000"/>
                <w:w w:val="102"/>
                <w:sz w:val="20"/>
                <w:lang w:val="ru-RU"/>
              </w:rPr>
            </w:pPr>
          </w:p>
        </w:tc>
        <w:tc>
          <w:tcPr>
            <w:tcW w:w="3358" w:type="dxa"/>
            <w:gridSpan w:val="2"/>
            <w:vMerge/>
            <w:vAlign w:val="center"/>
            <w:hideMark/>
          </w:tcPr>
          <w:p w:rsidR="00145E54" w:rsidRPr="00F426FE" w:rsidRDefault="00145E54" w:rsidP="00145E54">
            <w:pPr>
              <w:spacing w:after="0" w:line="240" w:lineRule="auto"/>
              <w:jc w:val="center"/>
              <w:rPr>
                <w:rFonts w:ascii="Times New Roman" w:eastAsia="Times New Roman" w:hAnsi="Times New Roman" w:cs="Times New Roman"/>
                <w:lang w:val="ru-RU"/>
              </w:rPr>
            </w:pPr>
          </w:p>
        </w:tc>
        <w:tc>
          <w:tcPr>
            <w:tcW w:w="3622" w:type="dxa"/>
            <w:gridSpan w:val="2"/>
            <w:vMerge/>
            <w:vAlign w:val="center"/>
            <w:hideMark/>
          </w:tcPr>
          <w:p w:rsidR="00145E54" w:rsidRPr="00F426FE" w:rsidRDefault="00145E54" w:rsidP="00145E54">
            <w:pPr>
              <w:spacing w:after="0" w:line="240" w:lineRule="auto"/>
              <w:jc w:val="center"/>
              <w:rPr>
                <w:rFonts w:ascii="Times New Roman" w:eastAsia="Times New Roman" w:hAnsi="Times New Roman" w:cs="Times New Roman"/>
                <w:lang w:val="ru-RU"/>
              </w:rPr>
            </w:pPr>
          </w:p>
        </w:tc>
      </w:tr>
      <w:tr w:rsidR="00145E54" w:rsidRPr="00145E54" w:rsidTr="00145E54">
        <w:trPr>
          <w:trHeight w:hRule="exact" w:val="102"/>
        </w:trPr>
        <w:tc>
          <w:tcPr>
            <w:tcW w:w="3220" w:type="dxa"/>
            <w:gridSpan w:val="2"/>
            <w:vMerge/>
            <w:vAlign w:val="center"/>
            <w:hideMark/>
          </w:tcPr>
          <w:p w:rsidR="00145E54" w:rsidRPr="00F426FE" w:rsidRDefault="00145E54" w:rsidP="00145E54">
            <w:pPr>
              <w:spacing w:after="0" w:line="240" w:lineRule="auto"/>
              <w:jc w:val="center"/>
              <w:rPr>
                <w:rFonts w:ascii="Times New Roman" w:eastAsia="Times New Roman" w:hAnsi="Times New Roman" w:cs="Times New Roman"/>
                <w:lang w:val="ru-RU"/>
              </w:rPr>
            </w:pPr>
          </w:p>
        </w:tc>
        <w:tc>
          <w:tcPr>
            <w:tcW w:w="3358" w:type="dxa"/>
            <w:gridSpan w:val="2"/>
            <w:vMerge w:val="restart"/>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left="296"/>
              <w:jc w:val="center"/>
              <w:rPr>
                <w:rFonts w:ascii="Times New Roman" w:eastAsia="Times New Roman" w:hAnsi="Times New Roman" w:cs="Times New Roman"/>
              </w:rPr>
            </w:pPr>
            <w:proofErr w:type="spellStart"/>
            <w:r w:rsidRPr="00145E54">
              <w:rPr>
                <w:rFonts w:ascii="Times New Roman" w:hAnsi="Times New Roman" w:cs="Times New Roman"/>
                <w:color w:val="000000"/>
                <w:w w:val="102"/>
                <w:sz w:val="20"/>
              </w:rPr>
              <w:t>Протокол</w:t>
            </w:r>
            <w:proofErr w:type="spellEnd"/>
            <w:r w:rsidRPr="00145E54">
              <w:rPr>
                <w:rFonts w:ascii="Times New Roman" w:hAnsi="Times New Roman" w:cs="Times New Roman"/>
                <w:color w:val="000000"/>
                <w:w w:val="102"/>
                <w:sz w:val="20"/>
              </w:rPr>
              <w:t xml:space="preserve"> №1</w:t>
            </w:r>
          </w:p>
        </w:tc>
        <w:tc>
          <w:tcPr>
            <w:tcW w:w="3622" w:type="dxa"/>
            <w:gridSpan w:val="2"/>
            <w:vMerge w:val="restart"/>
            <w:tcMar>
              <w:top w:w="0" w:type="dxa"/>
              <w:left w:w="0" w:type="dxa"/>
              <w:bottom w:w="0" w:type="dxa"/>
              <w:right w:w="0" w:type="dxa"/>
            </w:tcMar>
            <w:hideMark/>
          </w:tcPr>
          <w:p w:rsidR="00145E54" w:rsidRPr="00E0727E" w:rsidRDefault="00145E54" w:rsidP="00145E54">
            <w:pPr>
              <w:widowControl w:val="0"/>
              <w:autoSpaceDE w:val="0"/>
              <w:autoSpaceDN w:val="0"/>
              <w:spacing w:after="0" w:line="240" w:lineRule="auto"/>
              <w:ind w:left="452"/>
              <w:jc w:val="center"/>
              <w:rPr>
                <w:rFonts w:ascii="Times New Roman" w:eastAsia="Times New Roman" w:hAnsi="Times New Roman" w:cs="Times New Roman"/>
                <w:lang w:val="ru-RU"/>
              </w:rPr>
            </w:pPr>
            <w:proofErr w:type="spellStart"/>
            <w:r w:rsidRPr="00145E54">
              <w:rPr>
                <w:rFonts w:ascii="Times New Roman" w:hAnsi="Times New Roman" w:cs="Times New Roman"/>
                <w:color w:val="000000"/>
                <w:w w:val="102"/>
                <w:sz w:val="20"/>
              </w:rPr>
              <w:t>Приказ</w:t>
            </w:r>
            <w:proofErr w:type="spellEnd"/>
            <w:r w:rsidRPr="00145E54">
              <w:rPr>
                <w:rFonts w:ascii="Times New Roman" w:hAnsi="Times New Roman" w:cs="Times New Roman"/>
                <w:color w:val="000000"/>
                <w:w w:val="102"/>
                <w:sz w:val="20"/>
              </w:rPr>
              <w:t xml:space="preserve"> №</w:t>
            </w:r>
            <w:r w:rsidR="00E0727E">
              <w:rPr>
                <w:rFonts w:ascii="Times New Roman" w:hAnsi="Times New Roman" w:cs="Times New Roman"/>
                <w:color w:val="000000"/>
                <w:w w:val="102"/>
                <w:sz w:val="20"/>
                <w:lang w:val="ru-RU"/>
              </w:rPr>
              <w:t>65</w:t>
            </w:r>
          </w:p>
        </w:tc>
      </w:tr>
      <w:tr w:rsidR="00145E54" w:rsidRPr="00145E54" w:rsidTr="00145E54">
        <w:trPr>
          <w:trHeight w:val="274"/>
        </w:trPr>
        <w:tc>
          <w:tcPr>
            <w:tcW w:w="3220"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jc w:val="center"/>
              <w:rPr>
                <w:rFonts w:ascii="Times New Roman" w:eastAsia="Times New Roman" w:hAnsi="Times New Roman" w:cs="Times New Roman"/>
              </w:rPr>
            </w:pPr>
          </w:p>
        </w:tc>
        <w:tc>
          <w:tcPr>
            <w:tcW w:w="3358" w:type="dxa"/>
            <w:gridSpan w:val="2"/>
            <w:vMerge/>
            <w:vAlign w:val="center"/>
            <w:hideMark/>
          </w:tcPr>
          <w:p w:rsidR="00145E54" w:rsidRPr="00145E54" w:rsidRDefault="00145E54" w:rsidP="00145E54">
            <w:pPr>
              <w:spacing w:after="0" w:line="240" w:lineRule="auto"/>
              <w:jc w:val="center"/>
              <w:rPr>
                <w:rFonts w:ascii="Times New Roman" w:eastAsia="Times New Roman" w:hAnsi="Times New Roman" w:cs="Times New Roman"/>
              </w:rPr>
            </w:pPr>
          </w:p>
        </w:tc>
        <w:tc>
          <w:tcPr>
            <w:tcW w:w="3622" w:type="dxa"/>
            <w:gridSpan w:val="2"/>
            <w:vMerge/>
            <w:vAlign w:val="center"/>
            <w:hideMark/>
          </w:tcPr>
          <w:p w:rsidR="00145E54" w:rsidRPr="00145E54" w:rsidRDefault="00145E54" w:rsidP="00145E54">
            <w:pPr>
              <w:spacing w:after="0" w:line="240" w:lineRule="auto"/>
              <w:jc w:val="center"/>
              <w:rPr>
                <w:rFonts w:ascii="Times New Roman" w:eastAsia="Times New Roman" w:hAnsi="Times New Roman" w:cs="Times New Roman"/>
              </w:rPr>
            </w:pPr>
          </w:p>
        </w:tc>
      </w:tr>
      <w:tr w:rsidR="00145E54" w:rsidRPr="00145E54" w:rsidTr="00145E54">
        <w:trPr>
          <w:gridAfter w:val="1"/>
          <w:wAfter w:w="150" w:type="dxa"/>
          <w:trHeight w:hRule="exact" w:val="382"/>
        </w:trPr>
        <w:tc>
          <w:tcPr>
            <w:tcW w:w="2660" w:type="dxa"/>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rPr>
                <w:rFonts w:ascii="Times New Roman" w:eastAsia="Times New Roman" w:hAnsi="Times New Roman" w:cs="Times New Roman"/>
              </w:rPr>
            </w:pPr>
            <w:proofErr w:type="spellStart"/>
            <w:r w:rsidRPr="00145E54">
              <w:rPr>
                <w:rFonts w:ascii="Times New Roman" w:hAnsi="Times New Roman" w:cs="Times New Roman"/>
                <w:color w:val="000000"/>
                <w:w w:val="102"/>
                <w:sz w:val="20"/>
              </w:rPr>
              <w:t>Руководитель</w:t>
            </w:r>
            <w:proofErr w:type="spellEnd"/>
            <w:r w:rsidRPr="00145E54">
              <w:rPr>
                <w:rFonts w:ascii="Times New Roman" w:hAnsi="Times New Roman" w:cs="Times New Roman"/>
                <w:color w:val="000000"/>
                <w:w w:val="102"/>
                <w:sz w:val="20"/>
              </w:rPr>
              <w:t xml:space="preserve"> МО</w:t>
            </w:r>
          </w:p>
        </w:tc>
        <w:tc>
          <w:tcPr>
            <w:tcW w:w="3894"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ind w:right="746"/>
              <w:jc w:val="center"/>
              <w:rPr>
                <w:rFonts w:ascii="Times New Roman" w:eastAsia="Times New Roman" w:hAnsi="Times New Roman" w:cs="Times New Roman"/>
              </w:rPr>
            </w:pPr>
            <w:r>
              <w:rPr>
                <w:rFonts w:ascii="Times New Roman" w:hAnsi="Times New Roman" w:cs="Times New Roman"/>
                <w:color w:val="000000"/>
                <w:w w:val="102"/>
                <w:sz w:val="20"/>
                <w:lang w:val="ru-RU"/>
              </w:rPr>
              <w:t xml:space="preserve">                   </w:t>
            </w:r>
            <w:proofErr w:type="spellStart"/>
            <w:r w:rsidR="00E0727E">
              <w:rPr>
                <w:rFonts w:ascii="Times New Roman" w:hAnsi="Times New Roman" w:cs="Times New Roman"/>
                <w:color w:val="000000"/>
                <w:w w:val="102"/>
                <w:sz w:val="20"/>
              </w:rPr>
              <w:t>от</w:t>
            </w:r>
            <w:proofErr w:type="spellEnd"/>
            <w:r w:rsidR="00E0727E">
              <w:rPr>
                <w:rFonts w:ascii="Times New Roman" w:hAnsi="Times New Roman" w:cs="Times New Roman"/>
                <w:color w:val="000000"/>
                <w:w w:val="102"/>
                <w:sz w:val="20"/>
              </w:rPr>
              <w:t xml:space="preserve"> "2</w:t>
            </w:r>
            <w:r w:rsidR="00E0727E">
              <w:rPr>
                <w:rFonts w:ascii="Times New Roman" w:hAnsi="Times New Roman" w:cs="Times New Roman"/>
                <w:color w:val="000000"/>
                <w:w w:val="102"/>
                <w:sz w:val="20"/>
                <w:lang w:val="ru-RU"/>
              </w:rPr>
              <w:t>7</w:t>
            </w:r>
            <w:r w:rsidRPr="00145E54">
              <w:rPr>
                <w:rFonts w:ascii="Times New Roman" w:hAnsi="Times New Roman" w:cs="Times New Roman"/>
                <w:color w:val="000000"/>
                <w:w w:val="102"/>
                <w:sz w:val="20"/>
              </w:rPr>
              <w:t xml:space="preserve">" </w:t>
            </w:r>
            <w:proofErr w:type="spellStart"/>
            <w:r w:rsidRPr="00145E54">
              <w:rPr>
                <w:rFonts w:ascii="Times New Roman" w:hAnsi="Times New Roman" w:cs="Times New Roman"/>
                <w:color w:val="000000"/>
                <w:w w:val="102"/>
                <w:sz w:val="20"/>
              </w:rPr>
              <w:t>августа</w:t>
            </w:r>
            <w:proofErr w:type="spellEnd"/>
            <w:r w:rsidRPr="00145E54">
              <w:rPr>
                <w:rFonts w:ascii="Times New Roman" w:hAnsi="Times New Roman" w:cs="Times New Roman"/>
                <w:color w:val="000000"/>
                <w:w w:val="102"/>
                <w:sz w:val="20"/>
              </w:rPr>
              <w:t xml:space="preserve">  2022 г.</w:t>
            </w:r>
          </w:p>
        </w:tc>
        <w:tc>
          <w:tcPr>
            <w:tcW w:w="3496" w:type="dxa"/>
            <w:gridSpan w:val="2"/>
            <w:tcMar>
              <w:top w:w="0" w:type="dxa"/>
              <w:left w:w="0" w:type="dxa"/>
              <w:bottom w:w="0" w:type="dxa"/>
              <w:right w:w="0" w:type="dxa"/>
            </w:tcMar>
            <w:hideMark/>
          </w:tcPr>
          <w:p w:rsidR="00145E54" w:rsidRPr="00145E54" w:rsidRDefault="00145E54" w:rsidP="00145E54">
            <w:pPr>
              <w:widowControl w:val="0"/>
              <w:autoSpaceDE w:val="0"/>
              <w:autoSpaceDN w:val="0"/>
              <w:spacing w:after="0" w:line="240" w:lineRule="auto"/>
              <w:jc w:val="center"/>
              <w:rPr>
                <w:rFonts w:ascii="Times New Roman" w:eastAsia="Times New Roman" w:hAnsi="Times New Roman" w:cs="Times New Roman"/>
              </w:rPr>
            </w:pPr>
            <w:proofErr w:type="spellStart"/>
            <w:r w:rsidRPr="00145E54">
              <w:rPr>
                <w:rFonts w:ascii="Times New Roman" w:hAnsi="Times New Roman" w:cs="Times New Roman"/>
                <w:color w:val="000000"/>
                <w:w w:val="102"/>
                <w:sz w:val="20"/>
              </w:rPr>
              <w:t>от</w:t>
            </w:r>
            <w:proofErr w:type="spellEnd"/>
            <w:r w:rsidR="00E0727E">
              <w:rPr>
                <w:rFonts w:ascii="Times New Roman" w:hAnsi="Times New Roman" w:cs="Times New Roman"/>
                <w:color w:val="000000"/>
                <w:w w:val="102"/>
                <w:sz w:val="20"/>
              </w:rPr>
              <w:t xml:space="preserve"> "</w:t>
            </w:r>
            <w:r w:rsidR="00E0727E">
              <w:rPr>
                <w:rFonts w:ascii="Times New Roman" w:hAnsi="Times New Roman" w:cs="Times New Roman"/>
                <w:color w:val="000000"/>
                <w:w w:val="102"/>
                <w:sz w:val="20"/>
                <w:lang w:val="ru-RU"/>
              </w:rPr>
              <w:t>27</w:t>
            </w:r>
            <w:r w:rsidRPr="00145E54">
              <w:rPr>
                <w:rFonts w:ascii="Times New Roman" w:hAnsi="Times New Roman" w:cs="Times New Roman"/>
                <w:color w:val="000000"/>
                <w:w w:val="102"/>
                <w:sz w:val="20"/>
              </w:rPr>
              <w:t>" августа2022 г.</w:t>
            </w:r>
          </w:p>
        </w:tc>
      </w:tr>
    </w:tbl>
    <w:p w:rsidR="00145E54" w:rsidRPr="00145E54" w:rsidRDefault="00E0727E" w:rsidP="00145E54">
      <w:pPr>
        <w:spacing w:after="0" w:line="240" w:lineRule="auto"/>
        <w:rPr>
          <w:rFonts w:ascii="Times New Roman" w:eastAsia="Times New Roman" w:hAnsi="Times New Roman" w:cs="Times New Roman"/>
        </w:rPr>
      </w:pPr>
      <w:r>
        <w:rPr>
          <w:rFonts w:ascii="Times New Roman" w:hAnsi="Times New Roman" w:cs="Times New Roman"/>
          <w:color w:val="000000"/>
          <w:w w:val="102"/>
          <w:sz w:val="20"/>
        </w:rPr>
        <w:t>_____________</w:t>
      </w:r>
      <w:proofErr w:type="spellStart"/>
      <w:r>
        <w:rPr>
          <w:rFonts w:ascii="Times New Roman" w:hAnsi="Times New Roman" w:cs="Times New Roman"/>
          <w:color w:val="000000"/>
          <w:w w:val="102"/>
          <w:sz w:val="20"/>
          <w:lang w:val="ru-RU"/>
        </w:rPr>
        <w:t>Абаева</w:t>
      </w:r>
      <w:proofErr w:type="spellEnd"/>
      <w:r>
        <w:rPr>
          <w:rFonts w:ascii="Times New Roman" w:hAnsi="Times New Roman" w:cs="Times New Roman"/>
          <w:color w:val="000000"/>
          <w:w w:val="102"/>
          <w:sz w:val="20"/>
        </w:rPr>
        <w:t xml:space="preserve"> </w:t>
      </w:r>
      <w:r>
        <w:rPr>
          <w:rFonts w:ascii="Times New Roman" w:hAnsi="Times New Roman" w:cs="Times New Roman"/>
          <w:color w:val="000000"/>
          <w:w w:val="102"/>
          <w:sz w:val="20"/>
          <w:lang w:val="ru-RU"/>
        </w:rPr>
        <w:t>Л</w:t>
      </w:r>
      <w:r>
        <w:rPr>
          <w:rFonts w:ascii="Times New Roman" w:hAnsi="Times New Roman" w:cs="Times New Roman"/>
          <w:color w:val="000000"/>
          <w:w w:val="102"/>
          <w:sz w:val="20"/>
        </w:rPr>
        <w:t>.</w:t>
      </w:r>
      <w:r>
        <w:rPr>
          <w:rFonts w:ascii="Times New Roman" w:hAnsi="Times New Roman" w:cs="Times New Roman"/>
          <w:color w:val="000000"/>
          <w:w w:val="102"/>
          <w:sz w:val="20"/>
          <w:lang w:val="ru-RU"/>
        </w:rPr>
        <w:t>А</w:t>
      </w:r>
      <w:r w:rsidR="00145E54" w:rsidRPr="00145E54">
        <w:rPr>
          <w:rFonts w:ascii="Times New Roman" w:hAnsi="Times New Roman" w:cs="Times New Roman"/>
          <w:color w:val="000000"/>
          <w:w w:val="102"/>
          <w:sz w:val="20"/>
        </w:rPr>
        <w:t>.</w:t>
      </w:r>
    </w:p>
    <w:p w:rsidR="00145E54" w:rsidRPr="00145E54" w:rsidRDefault="00145E54" w:rsidP="00145E54">
      <w:pPr>
        <w:spacing w:after="0" w:line="240" w:lineRule="auto"/>
        <w:rPr>
          <w:rFonts w:ascii="Times New Roman" w:hAnsi="Times New Roman" w:cs="Times New Roman"/>
        </w:rPr>
      </w:pPr>
      <w:proofErr w:type="spellStart"/>
      <w:r w:rsidRPr="00145E54">
        <w:rPr>
          <w:rFonts w:ascii="Times New Roman" w:hAnsi="Times New Roman" w:cs="Times New Roman"/>
          <w:color w:val="000000"/>
          <w:w w:val="102"/>
          <w:sz w:val="20"/>
        </w:rPr>
        <w:t>Протокол</w:t>
      </w:r>
      <w:proofErr w:type="spellEnd"/>
      <w:r w:rsidRPr="00145E54">
        <w:rPr>
          <w:rFonts w:ascii="Times New Roman" w:hAnsi="Times New Roman" w:cs="Times New Roman"/>
          <w:color w:val="000000"/>
          <w:w w:val="102"/>
          <w:sz w:val="20"/>
        </w:rPr>
        <w:t xml:space="preserve"> №1</w:t>
      </w:r>
    </w:p>
    <w:p w:rsidR="00145E54" w:rsidRPr="00145E54" w:rsidRDefault="00145E54" w:rsidP="00145E54">
      <w:pPr>
        <w:spacing w:after="0" w:line="240" w:lineRule="auto"/>
        <w:rPr>
          <w:rFonts w:ascii="Times New Roman" w:hAnsi="Times New Roman" w:cs="Times New Roman"/>
          <w:lang w:val="ru-RU"/>
        </w:rPr>
      </w:pPr>
      <w:r w:rsidRPr="00145E54">
        <w:rPr>
          <w:rFonts w:ascii="Times New Roman" w:hAnsi="Times New Roman" w:cs="Times New Roman"/>
          <w:color w:val="000000"/>
          <w:w w:val="102"/>
          <w:sz w:val="20"/>
          <w:lang w:val="ru-RU"/>
        </w:rPr>
        <w:t>от "27" августа</w:t>
      </w:r>
      <w:r w:rsidR="00E0727E">
        <w:rPr>
          <w:rFonts w:ascii="Times New Roman" w:hAnsi="Times New Roman" w:cs="Times New Roman"/>
          <w:color w:val="000000"/>
          <w:w w:val="102"/>
          <w:sz w:val="20"/>
          <w:lang w:val="ru-RU"/>
        </w:rPr>
        <w:t xml:space="preserve"> </w:t>
      </w:r>
      <w:r w:rsidRPr="00145E54">
        <w:rPr>
          <w:rFonts w:ascii="Times New Roman" w:hAnsi="Times New Roman" w:cs="Times New Roman"/>
          <w:color w:val="000000"/>
          <w:w w:val="102"/>
          <w:sz w:val="20"/>
          <w:lang w:val="ru-RU"/>
        </w:rPr>
        <w:t>2022 г.</w:t>
      </w:r>
    </w:p>
    <w:p w:rsidR="00145E54" w:rsidRPr="00145E54" w:rsidRDefault="00145E54" w:rsidP="00145E54">
      <w:pPr>
        <w:tabs>
          <w:tab w:val="left" w:pos="142"/>
        </w:tabs>
        <w:spacing w:after="0" w:line="240" w:lineRule="auto"/>
        <w:ind w:right="3654"/>
        <w:jc w:val="center"/>
        <w:rPr>
          <w:rFonts w:ascii="Times New Roman" w:hAnsi="Times New Roman" w:cs="Times New Roman"/>
          <w:b/>
          <w:color w:val="000000"/>
          <w:sz w:val="24"/>
          <w:lang w:val="ru-RU"/>
        </w:rPr>
      </w:pPr>
    </w:p>
    <w:p w:rsidR="00145E54" w:rsidRPr="00145E54" w:rsidRDefault="00145E54" w:rsidP="00145E54">
      <w:pPr>
        <w:tabs>
          <w:tab w:val="left" w:pos="142"/>
        </w:tabs>
        <w:spacing w:after="0" w:line="240" w:lineRule="auto"/>
        <w:ind w:right="3654"/>
        <w:jc w:val="center"/>
        <w:rPr>
          <w:rFonts w:ascii="Times New Roman" w:hAnsi="Times New Roman" w:cs="Times New Roman"/>
          <w:b/>
          <w:color w:val="000000"/>
          <w:sz w:val="24"/>
          <w:lang w:val="ru-RU"/>
        </w:rPr>
      </w:pPr>
    </w:p>
    <w:p w:rsidR="00145E54" w:rsidRDefault="00145E54" w:rsidP="00145E54">
      <w:pPr>
        <w:tabs>
          <w:tab w:val="left" w:pos="142"/>
        </w:tabs>
        <w:spacing w:after="0" w:line="240" w:lineRule="auto"/>
        <w:ind w:right="-8"/>
        <w:jc w:val="center"/>
        <w:rPr>
          <w:rFonts w:ascii="Times New Roman" w:hAnsi="Times New Roman" w:cs="Times New Roman"/>
          <w:b/>
          <w:color w:val="000000"/>
          <w:sz w:val="24"/>
          <w:lang w:val="ru-RU"/>
        </w:rPr>
      </w:pPr>
    </w:p>
    <w:p w:rsidR="00145E54" w:rsidRDefault="00145E54" w:rsidP="00145E54">
      <w:pPr>
        <w:tabs>
          <w:tab w:val="left" w:pos="142"/>
        </w:tabs>
        <w:spacing w:after="0" w:line="240" w:lineRule="auto"/>
        <w:ind w:right="-8"/>
        <w:jc w:val="center"/>
        <w:rPr>
          <w:rFonts w:ascii="Times New Roman" w:hAnsi="Times New Roman" w:cs="Times New Roman"/>
          <w:b/>
          <w:color w:val="000000"/>
          <w:sz w:val="24"/>
          <w:lang w:val="ru-RU"/>
        </w:rPr>
      </w:pP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b/>
          <w:color w:val="000000"/>
          <w:sz w:val="24"/>
          <w:lang w:val="ru-RU"/>
        </w:rPr>
        <w:t>РАБОЧАЯ ПРОГРАММА</w:t>
      </w: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b/>
          <w:color w:val="000000"/>
          <w:sz w:val="24"/>
          <w:lang w:val="ru-RU"/>
        </w:rPr>
        <w:t>(</w:t>
      </w:r>
      <w:r w:rsidRPr="00145E54">
        <w:rPr>
          <w:rFonts w:ascii="Times New Roman" w:hAnsi="Times New Roman" w:cs="Times New Roman"/>
          <w:b/>
          <w:color w:val="000000"/>
          <w:sz w:val="24"/>
        </w:rPr>
        <w:t>ID</w:t>
      </w:r>
      <w:r w:rsidRPr="00145E54">
        <w:rPr>
          <w:rFonts w:ascii="Times New Roman" w:hAnsi="Times New Roman" w:cs="Times New Roman"/>
          <w:b/>
          <w:color w:val="000000"/>
          <w:sz w:val="24"/>
          <w:lang w:val="ru-RU"/>
        </w:rPr>
        <w:t xml:space="preserve"> 1676073)</w:t>
      </w:r>
    </w:p>
    <w:p w:rsidR="00145E54" w:rsidRPr="00145E54" w:rsidRDefault="00145E54" w:rsidP="00145E54">
      <w:pPr>
        <w:tabs>
          <w:tab w:val="left" w:pos="142"/>
        </w:tabs>
        <w:spacing w:after="0" w:line="240" w:lineRule="auto"/>
        <w:ind w:right="-8"/>
        <w:jc w:val="center"/>
        <w:rPr>
          <w:rFonts w:ascii="Times New Roman" w:hAnsi="Times New Roman" w:cs="Times New Roman"/>
          <w:color w:val="000000"/>
          <w:sz w:val="24"/>
          <w:lang w:val="ru-RU"/>
        </w:rPr>
      </w:pP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color w:val="000000"/>
          <w:sz w:val="24"/>
          <w:lang w:val="ru-RU"/>
        </w:rPr>
        <w:t>учебного предмета</w:t>
      </w: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color w:val="000000"/>
          <w:sz w:val="24"/>
          <w:lang w:val="ru-RU"/>
        </w:rPr>
        <w:t>«Литература»</w:t>
      </w:r>
    </w:p>
    <w:p w:rsidR="00145E54" w:rsidRPr="00145E54" w:rsidRDefault="00145E54" w:rsidP="00145E54">
      <w:pPr>
        <w:tabs>
          <w:tab w:val="left" w:pos="142"/>
        </w:tabs>
        <w:spacing w:after="0" w:line="240" w:lineRule="auto"/>
        <w:ind w:right="-8"/>
        <w:jc w:val="center"/>
        <w:rPr>
          <w:rFonts w:ascii="Times New Roman" w:hAnsi="Times New Roman" w:cs="Times New Roman"/>
          <w:color w:val="000000"/>
          <w:sz w:val="24"/>
          <w:lang w:val="ru-RU"/>
        </w:rPr>
      </w:pP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color w:val="000000"/>
          <w:sz w:val="24"/>
          <w:lang w:val="ru-RU"/>
        </w:rPr>
        <w:t>для 5 класса основного общего образования</w:t>
      </w:r>
    </w:p>
    <w:p w:rsidR="00145E54" w:rsidRPr="00145E54" w:rsidRDefault="00145E54" w:rsidP="00145E54">
      <w:pPr>
        <w:tabs>
          <w:tab w:val="left" w:pos="142"/>
        </w:tabs>
        <w:spacing w:after="0" w:line="240" w:lineRule="auto"/>
        <w:ind w:right="-8"/>
        <w:jc w:val="center"/>
        <w:rPr>
          <w:rFonts w:ascii="Times New Roman" w:hAnsi="Times New Roman" w:cs="Times New Roman"/>
          <w:lang w:val="ru-RU"/>
        </w:rPr>
      </w:pPr>
      <w:r w:rsidRPr="00145E54">
        <w:rPr>
          <w:rFonts w:ascii="Times New Roman" w:hAnsi="Times New Roman" w:cs="Times New Roman"/>
          <w:color w:val="000000"/>
          <w:sz w:val="24"/>
          <w:lang w:val="ru-RU"/>
        </w:rPr>
        <w:t>на 2022-2023  учебный год</w:t>
      </w:r>
    </w:p>
    <w:p w:rsidR="00145E54" w:rsidRPr="00145E54" w:rsidRDefault="00145E54" w:rsidP="00145E54">
      <w:pPr>
        <w:spacing w:after="0" w:line="240" w:lineRule="auto"/>
        <w:ind w:right="-8"/>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center"/>
        <w:rPr>
          <w:rFonts w:ascii="Times New Roman" w:hAnsi="Times New Roman" w:cs="Times New Roman"/>
          <w:color w:val="000000"/>
          <w:sz w:val="24"/>
          <w:lang w:val="ru-RU"/>
        </w:rPr>
      </w:pPr>
    </w:p>
    <w:p w:rsidR="00145E54" w:rsidRPr="00145E54" w:rsidRDefault="00145E54" w:rsidP="00145E54">
      <w:pPr>
        <w:spacing w:after="0" w:line="240" w:lineRule="auto"/>
        <w:ind w:right="20"/>
        <w:jc w:val="right"/>
        <w:rPr>
          <w:rFonts w:ascii="Times New Roman" w:hAnsi="Times New Roman" w:cs="Times New Roman"/>
          <w:lang w:val="ru-RU"/>
        </w:rPr>
      </w:pPr>
      <w:r w:rsidRPr="00145E54">
        <w:rPr>
          <w:rFonts w:ascii="Times New Roman" w:hAnsi="Times New Roman" w:cs="Times New Roman"/>
          <w:color w:val="000000"/>
          <w:sz w:val="24"/>
          <w:lang w:val="ru-RU"/>
        </w:rPr>
        <w:t xml:space="preserve">Составитель: </w:t>
      </w:r>
      <w:r w:rsidR="00E0727E">
        <w:rPr>
          <w:rFonts w:ascii="Times New Roman" w:hAnsi="Times New Roman" w:cs="Times New Roman"/>
          <w:color w:val="000000"/>
          <w:sz w:val="24"/>
          <w:lang w:val="ru-RU"/>
        </w:rPr>
        <w:t>Васильева Надежда Леонид</w:t>
      </w:r>
      <w:r w:rsidRPr="00145E54">
        <w:rPr>
          <w:rFonts w:ascii="Times New Roman" w:hAnsi="Times New Roman" w:cs="Times New Roman"/>
          <w:color w:val="000000"/>
          <w:sz w:val="24"/>
          <w:lang w:val="ru-RU"/>
        </w:rPr>
        <w:t>овна</w:t>
      </w:r>
    </w:p>
    <w:p w:rsidR="00145E54" w:rsidRPr="00145E54" w:rsidRDefault="00145E54" w:rsidP="00145E54">
      <w:pPr>
        <w:spacing w:after="0" w:line="240" w:lineRule="auto"/>
        <w:ind w:right="30"/>
        <w:jc w:val="right"/>
        <w:rPr>
          <w:rFonts w:ascii="Times New Roman" w:hAnsi="Times New Roman" w:cs="Times New Roman"/>
          <w:lang w:val="ru-RU"/>
        </w:rPr>
      </w:pPr>
      <w:r w:rsidRPr="00145E54">
        <w:rPr>
          <w:rFonts w:ascii="Times New Roman" w:hAnsi="Times New Roman" w:cs="Times New Roman"/>
          <w:color w:val="000000"/>
          <w:sz w:val="24"/>
          <w:lang w:val="ru-RU"/>
        </w:rPr>
        <w:t>учитель русского языка и литературы</w:t>
      </w:r>
    </w:p>
    <w:p w:rsidR="00145E54" w:rsidRPr="00145E54" w:rsidRDefault="00145E54" w:rsidP="00145E54">
      <w:pPr>
        <w:spacing w:after="0" w:line="240" w:lineRule="auto"/>
        <w:jc w:val="right"/>
        <w:rPr>
          <w:rFonts w:ascii="Times New Roman" w:hAnsi="Times New Roman" w:cs="Times New Roman"/>
          <w:lang w:val="ru-RU"/>
        </w:rPr>
      </w:pPr>
    </w:p>
    <w:p w:rsidR="00145E54" w:rsidRPr="00145E54" w:rsidRDefault="00145E54" w:rsidP="00145E54">
      <w:pPr>
        <w:spacing w:after="0" w:line="240" w:lineRule="auto"/>
        <w:jc w:val="center"/>
        <w:rPr>
          <w:rFonts w:ascii="Times New Roman" w:hAnsi="Times New Roman" w:cs="Times New Roman"/>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145E54">
      <w:pPr>
        <w:spacing w:after="0" w:line="240" w:lineRule="auto"/>
        <w:ind w:right="3708"/>
        <w:jc w:val="center"/>
        <w:rPr>
          <w:rFonts w:ascii="Times New Roman" w:hAnsi="Times New Roman" w:cs="Times New Roman"/>
          <w:color w:val="000000"/>
          <w:sz w:val="24"/>
          <w:lang w:val="ru-RU"/>
        </w:rPr>
      </w:pPr>
    </w:p>
    <w:p w:rsidR="00145E54" w:rsidRPr="00145E54" w:rsidRDefault="00145E54" w:rsidP="00E0727E">
      <w:pPr>
        <w:spacing w:after="0" w:line="240" w:lineRule="auto"/>
        <w:ind w:right="3708"/>
        <w:jc w:val="center"/>
        <w:rPr>
          <w:rFonts w:ascii="Times New Roman" w:hAnsi="Times New Roman" w:cs="Times New Roman"/>
          <w:lang w:val="ru-RU"/>
        </w:rPr>
        <w:sectPr w:rsidR="00145E54" w:rsidRPr="00145E54">
          <w:pgSz w:w="11900" w:h="16840"/>
          <w:pgMar w:top="851" w:right="851" w:bottom="851" w:left="851" w:header="720" w:footer="720" w:gutter="0"/>
          <w:cols w:space="720"/>
        </w:sectPr>
      </w:pPr>
      <w:r>
        <w:rPr>
          <w:rFonts w:ascii="Times New Roman" w:hAnsi="Times New Roman" w:cs="Times New Roman"/>
          <w:color w:val="000000"/>
          <w:sz w:val="24"/>
          <w:lang w:val="ru-RU"/>
        </w:rPr>
        <w:t xml:space="preserve">                           </w:t>
      </w:r>
      <w:r w:rsidR="00E0727E">
        <w:rPr>
          <w:rFonts w:ascii="Times New Roman" w:hAnsi="Times New Roman" w:cs="Times New Roman"/>
          <w:color w:val="000000"/>
          <w:sz w:val="24"/>
          <w:lang w:val="ru-RU"/>
        </w:rPr>
        <w:t xml:space="preserve">                               </w:t>
      </w:r>
      <w:r w:rsidRPr="00145E54">
        <w:rPr>
          <w:rFonts w:ascii="Times New Roman" w:hAnsi="Times New Roman" w:cs="Times New Roman"/>
          <w:color w:val="000000"/>
          <w:sz w:val="24"/>
          <w:lang w:val="ru-RU"/>
        </w:rPr>
        <w:t xml:space="preserve"> 2022</w:t>
      </w:r>
      <w:r w:rsidR="00E0727E">
        <w:rPr>
          <w:rFonts w:ascii="Times New Roman" w:hAnsi="Times New Roman" w:cs="Times New Roman"/>
          <w:lang w:val="ru-RU"/>
        </w:rPr>
        <w:t xml:space="preserve"> год</w:t>
      </w: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F143B8" w:rsidP="00145E54">
      <w:pPr>
        <w:autoSpaceDE w:val="0"/>
        <w:autoSpaceDN w:val="0"/>
        <w:spacing w:after="0" w:line="240" w:lineRule="auto"/>
        <w:jc w:val="center"/>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ОБЩАЯ ХАРАКТЕРИСТИКА УЧЕБНОГО ПРЕДМЕТА «ЛИТЕРАТУРА»</w:t>
      </w:r>
    </w:p>
    <w:p w:rsidR="00DE6561" w:rsidRPr="00145E54" w:rsidRDefault="00F143B8" w:rsidP="00145E54">
      <w:pPr>
        <w:autoSpaceDE w:val="0"/>
        <w:autoSpaceDN w:val="0"/>
        <w:spacing w:after="0" w:line="240" w:lineRule="auto"/>
        <w:ind w:right="288"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DE6561" w:rsidRPr="00145E54" w:rsidRDefault="00F143B8" w:rsidP="00145E54">
      <w:pPr>
        <w:autoSpaceDE w:val="0"/>
        <w:autoSpaceDN w:val="0"/>
        <w:spacing w:after="0" w:line="240" w:lineRule="auto"/>
        <w:ind w:right="288"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E6561" w:rsidRPr="00145E54" w:rsidRDefault="00F143B8" w:rsidP="00145E54">
      <w:pPr>
        <w:autoSpaceDE w:val="0"/>
        <w:autoSpaceDN w:val="0"/>
        <w:spacing w:after="0" w:line="240" w:lineRule="auto"/>
        <w:ind w:right="144"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E6561" w:rsidRPr="00145E54" w:rsidRDefault="00F143B8" w:rsidP="00145E54">
      <w:pPr>
        <w:autoSpaceDE w:val="0"/>
        <w:autoSpaceDN w:val="0"/>
        <w:spacing w:after="0" w:line="240" w:lineRule="auto"/>
        <w:ind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E6561" w:rsidRPr="00145E54" w:rsidRDefault="00F143B8" w:rsidP="00145E54">
      <w:pPr>
        <w:autoSpaceDE w:val="0"/>
        <w:autoSpaceDN w:val="0"/>
        <w:spacing w:after="0" w:line="240" w:lineRule="auto"/>
        <w:ind w:right="144"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E6561" w:rsidRPr="00145E54" w:rsidRDefault="00F143B8" w:rsidP="00145E54">
      <w:pPr>
        <w:autoSpaceDE w:val="0"/>
        <w:autoSpaceDN w:val="0"/>
        <w:spacing w:after="0" w:line="240" w:lineRule="auto"/>
        <w:jc w:val="center"/>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ЦЕЛИ ИЗУЧЕНИЯ УЧЕБНОГО ПРЕДМЕТА «ЛИТЕРАТУРА»</w:t>
      </w:r>
    </w:p>
    <w:p w:rsidR="00DE6561" w:rsidRPr="00145E54" w:rsidRDefault="00F143B8" w:rsidP="00145E54">
      <w:pPr>
        <w:autoSpaceDE w:val="0"/>
        <w:autoSpaceDN w:val="0"/>
        <w:spacing w:after="0" w:line="240" w:lineRule="auto"/>
        <w:ind w:right="144"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E6561" w:rsidRPr="00145E54" w:rsidRDefault="00F143B8" w:rsidP="00145E54">
      <w:pPr>
        <w:autoSpaceDE w:val="0"/>
        <w:autoSpaceDN w:val="0"/>
        <w:spacing w:after="0" w:line="240" w:lineRule="auto"/>
        <w:ind w:right="288"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E6561" w:rsidRPr="00145E54" w:rsidRDefault="00F143B8" w:rsidP="00145E54">
      <w:pPr>
        <w:autoSpaceDE w:val="0"/>
        <w:autoSpaceDN w:val="0"/>
        <w:spacing w:after="0" w:line="240" w:lineRule="auto"/>
        <w:ind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E6561" w:rsidRPr="00145E54" w:rsidRDefault="00F143B8" w:rsidP="00145E54">
      <w:pPr>
        <w:autoSpaceDE w:val="0"/>
        <w:autoSpaceDN w:val="0"/>
        <w:spacing w:after="0" w:line="240" w:lineRule="auto"/>
        <w:ind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E6561" w:rsidRPr="00145E54" w:rsidRDefault="00F143B8" w:rsidP="00145E54">
      <w:pPr>
        <w:autoSpaceDE w:val="0"/>
        <w:autoSpaceDN w:val="0"/>
        <w:spacing w:after="0" w:line="240" w:lineRule="auto"/>
        <w:ind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901B9" w:rsidRDefault="00D901B9" w:rsidP="00662895">
      <w:pPr>
        <w:autoSpaceDE w:val="0"/>
        <w:autoSpaceDN w:val="0"/>
        <w:spacing w:after="0" w:line="240" w:lineRule="auto"/>
        <w:jc w:val="center"/>
        <w:rPr>
          <w:rFonts w:ascii="Times New Roman" w:eastAsia="Times New Roman" w:hAnsi="Times New Roman" w:cs="Times New Roman"/>
          <w:b/>
          <w:color w:val="000000"/>
          <w:sz w:val="20"/>
          <w:szCs w:val="20"/>
          <w:lang w:val="ru-RU"/>
        </w:rPr>
      </w:pPr>
    </w:p>
    <w:p w:rsidR="00DE6561" w:rsidRPr="00145E54" w:rsidRDefault="00F143B8" w:rsidP="00662895">
      <w:pPr>
        <w:autoSpaceDE w:val="0"/>
        <w:autoSpaceDN w:val="0"/>
        <w:spacing w:after="0" w:line="240" w:lineRule="auto"/>
        <w:jc w:val="center"/>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lastRenderedPageBreak/>
        <w:t>СОДЕРЖАНИЕ УЧЕБНОГО ПРЕДМЕТА</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Мифология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Мифы народов России и мира.</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Фольклор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Малые жанры: пословицы, поговорки, загадки. Сказки народов России и народов мира (не менее трёх).</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Литература первой половины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 xml:space="preserve"> века И. А. Крылов. </w:t>
      </w:r>
      <w:r w:rsidRPr="00145E54">
        <w:rPr>
          <w:rFonts w:ascii="Times New Roman" w:eastAsia="Times New Roman" w:hAnsi="Times New Roman" w:cs="Times New Roman"/>
          <w:color w:val="000000"/>
          <w:sz w:val="20"/>
          <w:szCs w:val="20"/>
          <w:lang w:val="ru-RU"/>
        </w:rPr>
        <w:t>Басни (три по выбору). Например, «Волк на псарне», «Листы и Корни», «Свинья под Дубом», «Квартет»</w:t>
      </w:r>
      <w:proofErr w:type="gramStart"/>
      <w:r w:rsidRPr="00145E54">
        <w:rPr>
          <w:rFonts w:ascii="Times New Roman" w:eastAsia="Times New Roman" w:hAnsi="Times New Roman" w:cs="Times New Roman"/>
          <w:color w:val="000000"/>
          <w:sz w:val="20"/>
          <w:szCs w:val="20"/>
          <w:lang w:val="ru-RU"/>
        </w:rPr>
        <w:t>,«</w:t>
      </w:r>
      <w:proofErr w:type="gramEnd"/>
      <w:r w:rsidRPr="00145E54">
        <w:rPr>
          <w:rFonts w:ascii="Times New Roman" w:eastAsia="Times New Roman" w:hAnsi="Times New Roman" w:cs="Times New Roman"/>
          <w:color w:val="000000"/>
          <w:sz w:val="20"/>
          <w:szCs w:val="20"/>
          <w:lang w:val="ru-RU"/>
        </w:rPr>
        <w:t>Осёл и Соловей», «Ворона и Лисица».</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А. С. Пушкин. </w:t>
      </w:r>
      <w:r w:rsidRPr="00145E54">
        <w:rPr>
          <w:rFonts w:ascii="Times New Roman" w:eastAsia="Times New Roman" w:hAnsi="Times New Roman" w:cs="Times New Roman"/>
          <w:color w:val="000000"/>
          <w:sz w:val="20"/>
          <w:szCs w:val="20"/>
          <w:lang w:val="ru-RU"/>
        </w:rPr>
        <w:t>Стихотворения (не менее трёх). «Зимнее утро»,</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«Зимний вечер», «Няне» и др. «Сказка о мёртвой царевне и о семи богатырях».</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М. Ю. Лермонтов.</w:t>
      </w:r>
      <w:r w:rsidRPr="00145E54">
        <w:rPr>
          <w:rFonts w:ascii="Times New Roman" w:eastAsia="Times New Roman" w:hAnsi="Times New Roman" w:cs="Times New Roman"/>
          <w:color w:val="000000"/>
          <w:sz w:val="20"/>
          <w:szCs w:val="20"/>
          <w:lang w:val="ru-RU"/>
        </w:rPr>
        <w:t xml:space="preserve"> Стихотворение «Бородино».</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Н. В. Гоголь.</w:t>
      </w:r>
      <w:r w:rsidRPr="00145E54">
        <w:rPr>
          <w:rFonts w:ascii="Times New Roman" w:eastAsia="Times New Roman" w:hAnsi="Times New Roman" w:cs="Times New Roman"/>
          <w:color w:val="000000"/>
          <w:sz w:val="20"/>
          <w:szCs w:val="20"/>
          <w:lang w:val="ru-RU"/>
        </w:rPr>
        <w:t xml:space="preserve"> Повесть «Ночь перед Рождеством» из сборника</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 xml:space="preserve">«Вечера на </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уторе близ Диканьки».</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Литература второй половины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 xml:space="preserve"> века И. С. Тургенев.</w:t>
      </w:r>
      <w:r w:rsidRPr="00145E54">
        <w:rPr>
          <w:rFonts w:ascii="Times New Roman" w:eastAsia="Times New Roman" w:hAnsi="Times New Roman" w:cs="Times New Roman"/>
          <w:color w:val="000000"/>
          <w:sz w:val="20"/>
          <w:szCs w:val="20"/>
          <w:lang w:val="ru-RU"/>
        </w:rPr>
        <w:t xml:space="preserve"> Рассказ «Муму».</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Н. А. Некрасов.</w:t>
      </w:r>
      <w:r w:rsidRPr="00145E54">
        <w:rPr>
          <w:rFonts w:ascii="Times New Roman" w:eastAsia="Times New Roman" w:hAnsi="Times New Roman" w:cs="Times New Roman"/>
          <w:color w:val="000000"/>
          <w:sz w:val="20"/>
          <w:szCs w:val="20"/>
          <w:lang w:val="ru-RU"/>
        </w:rPr>
        <w:t xml:space="preserve"> Стихотворения (не менее двух). «Крестьянские дети». «Школьник». Поэма «Мороз, Красный нос» (фрагмент).</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Л. Н. Толстой.</w:t>
      </w:r>
      <w:r w:rsidRPr="00145E54">
        <w:rPr>
          <w:rFonts w:ascii="Times New Roman" w:eastAsia="Times New Roman" w:hAnsi="Times New Roman" w:cs="Times New Roman"/>
          <w:color w:val="000000"/>
          <w:sz w:val="20"/>
          <w:szCs w:val="20"/>
          <w:lang w:val="ru-RU"/>
        </w:rPr>
        <w:t xml:space="preserve"> Рассказ «Кавказский пленник».</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Литература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 xml:space="preserve">—ХХ веков Стихотворения отечественных поэтов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 xml:space="preserve">—ХХ веков о родной природе и о связи человека с Родиной </w:t>
      </w:r>
      <w:r w:rsidRPr="00145E54">
        <w:rPr>
          <w:rFonts w:ascii="Times New Roman" w:eastAsia="Times New Roman" w:hAnsi="Times New Roman" w:cs="Times New Roman"/>
          <w:color w:val="000000"/>
          <w:sz w:val="20"/>
          <w:szCs w:val="20"/>
          <w:lang w:val="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Юмористические рассказы отечественных писателей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 xml:space="preserve">— </w:t>
      </w:r>
      <w:r w:rsidRPr="00145E54">
        <w:rPr>
          <w:rFonts w:ascii="Times New Roman" w:eastAsia="Times New Roman" w:hAnsi="Times New Roman" w:cs="Times New Roman"/>
          <w:b/>
          <w:color w:val="000000"/>
          <w:sz w:val="20"/>
          <w:szCs w:val="20"/>
        </w:rPr>
        <w:t>XX</w:t>
      </w:r>
      <w:r w:rsidRPr="00145E54">
        <w:rPr>
          <w:rFonts w:ascii="Times New Roman" w:eastAsia="Times New Roman" w:hAnsi="Times New Roman" w:cs="Times New Roman"/>
          <w:b/>
          <w:color w:val="000000"/>
          <w:sz w:val="20"/>
          <w:szCs w:val="20"/>
          <w:lang w:val="ru-RU"/>
        </w:rPr>
        <w:t xml:space="preserve"> веков А. П. Чехов </w:t>
      </w:r>
      <w:r w:rsidRPr="00145E54">
        <w:rPr>
          <w:rFonts w:ascii="Times New Roman" w:eastAsia="Times New Roman" w:hAnsi="Times New Roman" w:cs="Times New Roman"/>
          <w:color w:val="000000"/>
          <w:sz w:val="20"/>
          <w:szCs w:val="20"/>
          <w:lang w:val="ru-RU"/>
        </w:rPr>
        <w:t xml:space="preserve">(два рассказа по выбору). Например, «Лошадиная фамилия», «Мальчики», «Хирургия» и др. </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М. М. Зощенко </w:t>
      </w:r>
      <w:r w:rsidRPr="00145E54">
        <w:rPr>
          <w:rFonts w:ascii="Times New Roman" w:eastAsia="Times New Roman" w:hAnsi="Times New Roman" w:cs="Times New Roman"/>
          <w:color w:val="000000"/>
          <w:sz w:val="20"/>
          <w:szCs w:val="20"/>
          <w:lang w:val="ru-RU"/>
        </w:rPr>
        <w:t>(два рассказа по выбору). Например, «Галоша», «Лёля  и  Минька»,  «Ёлка», «Золотые  слова»,  «Встреча» и др.</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Произведения отечественной литературы о природе и животных</w:t>
      </w:r>
      <w:r w:rsidRPr="00145E54">
        <w:rPr>
          <w:rFonts w:ascii="Times New Roman" w:eastAsia="Times New Roman" w:hAnsi="Times New Roman" w:cs="Times New Roman"/>
          <w:color w:val="000000"/>
          <w:sz w:val="20"/>
          <w:szCs w:val="20"/>
          <w:lang w:val="ru-RU"/>
        </w:rPr>
        <w:t xml:space="preserve"> (не менее двух). Например, А. И. Куприна, М. М. Пришвина, К. Г. Паустовского.</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А. П. Платонов.</w:t>
      </w:r>
      <w:r w:rsidRPr="00145E54">
        <w:rPr>
          <w:rFonts w:ascii="Times New Roman" w:eastAsia="Times New Roman" w:hAnsi="Times New Roman" w:cs="Times New Roman"/>
          <w:color w:val="000000"/>
          <w:sz w:val="20"/>
          <w:szCs w:val="20"/>
          <w:lang w:val="ru-RU"/>
        </w:rPr>
        <w:t xml:space="preserve"> Рассказы (один по выбору). Например, «Корова», «Никита» и др.</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В. П. Астафьев.</w:t>
      </w:r>
      <w:r w:rsidRPr="00145E54">
        <w:rPr>
          <w:rFonts w:ascii="Times New Roman" w:eastAsia="Times New Roman" w:hAnsi="Times New Roman" w:cs="Times New Roman"/>
          <w:color w:val="000000"/>
          <w:sz w:val="20"/>
          <w:szCs w:val="20"/>
          <w:lang w:val="ru-RU"/>
        </w:rPr>
        <w:t xml:space="preserve"> Рассказ «</w:t>
      </w:r>
      <w:proofErr w:type="spellStart"/>
      <w:r w:rsidRPr="00145E54">
        <w:rPr>
          <w:rFonts w:ascii="Times New Roman" w:eastAsia="Times New Roman" w:hAnsi="Times New Roman" w:cs="Times New Roman"/>
          <w:color w:val="000000"/>
          <w:sz w:val="20"/>
          <w:szCs w:val="20"/>
          <w:lang w:val="ru-RU"/>
        </w:rPr>
        <w:t>Васюткино</w:t>
      </w:r>
      <w:proofErr w:type="spellEnd"/>
      <w:r w:rsidRPr="00145E54">
        <w:rPr>
          <w:rFonts w:ascii="Times New Roman" w:eastAsia="Times New Roman" w:hAnsi="Times New Roman" w:cs="Times New Roman"/>
          <w:color w:val="000000"/>
          <w:sz w:val="20"/>
          <w:szCs w:val="20"/>
          <w:lang w:val="ru-RU"/>
        </w:rPr>
        <w:t xml:space="preserve"> озеро».</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Литература </w:t>
      </w:r>
      <w:r w:rsidRPr="00145E54">
        <w:rPr>
          <w:rFonts w:ascii="Times New Roman" w:eastAsia="Times New Roman" w:hAnsi="Times New Roman" w:cs="Times New Roman"/>
          <w:b/>
          <w:color w:val="000000"/>
          <w:sz w:val="20"/>
          <w:szCs w:val="20"/>
        </w:rPr>
        <w:t>XX</w:t>
      </w:r>
      <w:r w:rsidRPr="00145E54">
        <w:rPr>
          <w:rFonts w:ascii="Times New Roman" w:eastAsia="Times New Roman" w:hAnsi="Times New Roman" w:cs="Times New Roman"/>
          <w:b/>
          <w:color w:val="000000"/>
          <w:sz w:val="20"/>
          <w:szCs w:val="20"/>
          <w:lang w:val="ru-RU"/>
        </w:rPr>
        <w:t>—</w:t>
      </w:r>
      <w:r w:rsidRPr="00145E54">
        <w:rPr>
          <w:rFonts w:ascii="Times New Roman" w:eastAsia="Times New Roman" w:hAnsi="Times New Roman" w:cs="Times New Roman"/>
          <w:b/>
          <w:color w:val="000000"/>
          <w:sz w:val="20"/>
          <w:szCs w:val="20"/>
        </w:rPr>
        <w:t>XXI</w:t>
      </w:r>
      <w:r w:rsidRPr="00145E54">
        <w:rPr>
          <w:rFonts w:ascii="Times New Roman" w:eastAsia="Times New Roman" w:hAnsi="Times New Roman" w:cs="Times New Roman"/>
          <w:b/>
          <w:color w:val="000000"/>
          <w:sz w:val="20"/>
          <w:szCs w:val="20"/>
          <w:lang w:val="ru-RU"/>
        </w:rPr>
        <w:t xml:space="preserve"> веков Произведения отечественной прозы на тему «Человек на войне»</w:t>
      </w:r>
      <w:r w:rsidRPr="00145E54">
        <w:rPr>
          <w:rFonts w:ascii="Times New Roman" w:eastAsia="Times New Roman" w:hAnsi="Times New Roman" w:cs="Times New Roman"/>
          <w:color w:val="000000"/>
          <w:sz w:val="20"/>
          <w:szCs w:val="20"/>
          <w:lang w:val="ru-RU"/>
        </w:rPr>
        <w:t xml:space="preserve"> (не менее двух). Например, Л. А.</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Кассиль. «Дорогие мои мальчишки»; Ю. Я. Яковлев. «Девочки с  Васильевского  острова»; В. П. Катаев. «Сын полка» и др.</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Произведения отечественных писателей </w:t>
      </w:r>
      <w:r w:rsidRPr="00145E54">
        <w:rPr>
          <w:rFonts w:ascii="Times New Roman" w:eastAsia="Times New Roman" w:hAnsi="Times New Roman" w:cs="Times New Roman"/>
          <w:b/>
          <w:color w:val="000000"/>
          <w:sz w:val="20"/>
          <w:szCs w:val="20"/>
        </w:rPr>
        <w:t>XIX</w:t>
      </w:r>
      <w:r w:rsidRPr="00145E54">
        <w:rPr>
          <w:rFonts w:ascii="Times New Roman" w:eastAsia="Times New Roman" w:hAnsi="Times New Roman" w:cs="Times New Roman"/>
          <w:b/>
          <w:color w:val="000000"/>
          <w:sz w:val="20"/>
          <w:szCs w:val="20"/>
          <w:lang w:val="ru-RU"/>
        </w:rPr>
        <w:t>—</w:t>
      </w:r>
      <w:r w:rsidRPr="00145E54">
        <w:rPr>
          <w:rFonts w:ascii="Times New Roman" w:eastAsia="Times New Roman" w:hAnsi="Times New Roman" w:cs="Times New Roman"/>
          <w:b/>
          <w:color w:val="000000"/>
          <w:sz w:val="20"/>
          <w:szCs w:val="20"/>
        </w:rPr>
        <w:t>XXI</w:t>
      </w:r>
      <w:r w:rsidRPr="00145E54">
        <w:rPr>
          <w:rFonts w:ascii="Times New Roman" w:eastAsia="Times New Roman" w:hAnsi="Times New Roman" w:cs="Times New Roman"/>
          <w:b/>
          <w:color w:val="000000"/>
          <w:sz w:val="20"/>
          <w:szCs w:val="20"/>
          <w:lang w:val="ru-RU"/>
        </w:rPr>
        <w:t xml:space="preserve"> веков на тему детства</w:t>
      </w:r>
      <w:r w:rsidRPr="00145E54">
        <w:rPr>
          <w:rFonts w:ascii="Times New Roman" w:eastAsia="Times New Roman" w:hAnsi="Times New Roman" w:cs="Times New Roman"/>
          <w:color w:val="000000"/>
          <w:sz w:val="20"/>
          <w:szCs w:val="20"/>
          <w:lang w:val="ru-RU"/>
        </w:rPr>
        <w:t xml:space="preserve"> (не менее двух).</w:t>
      </w:r>
    </w:p>
    <w:p w:rsidR="00DE6561" w:rsidRPr="00145E54" w:rsidRDefault="00F143B8" w:rsidP="00662895">
      <w:pPr>
        <w:autoSpaceDE w:val="0"/>
        <w:autoSpaceDN w:val="0"/>
        <w:spacing w:after="0" w:line="240" w:lineRule="auto"/>
        <w:ind w:right="-4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145E54">
        <w:rPr>
          <w:rFonts w:ascii="Times New Roman" w:eastAsia="Times New Roman" w:hAnsi="Times New Roman" w:cs="Times New Roman"/>
          <w:color w:val="000000"/>
          <w:sz w:val="20"/>
          <w:szCs w:val="20"/>
          <w:lang w:val="ru-RU"/>
        </w:rPr>
        <w:t>Гиваргизова</w:t>
      </w:r>
      <w:proofErr w:type="spellEnd"/>
      <w:r w:rsidRPr="00145E54">
        <w:rPr>
          <w:rFonts w:ascii="Times New Roman" w:eastAsia="Times New Roman" w:hAnsi="Times New Roman" w:cs="Times New Roman"/>
          <w:color w:val="000000"/>
          <w:sz w:val="20"/>
          <w:szCs w:val="20"/>
          <w:lang w:val="ru-RU"/>
        </w:rPr>
        <w:t xml:space="preserve">, М.С. </w:t>
      </w:r>
      <w:proofErr w:type="spellStart"/>
      <w:r w:rsidRPr="00145E54">
        <w:rPr>
          <w:rFonts w:ascii="Times New Roman" w:eastAsia="Times New Roman" w:hAnsi="Times New Roman" w:cs="Times New Roman"/>
          <w:color w:val="000000"/>
          <w:sz w:val="20"/>
          <w:szCs w:val="20"/>
          <w:lang w:val="ru-RU"/>
        </w:rPr>
        <w:t>Аромштам</w:t>
      </w:r>
      <w:proofErr w:type="spellEnd"/>
      <w:r w:rsidRPr="00145E54">
        <w:rPr>
          <w:rFonts w:ascii="Times New Roman" w:eastAsia="Times New Roman" w:hAnsi="Times New Roman" w:cs="Times New Roman"/>
          <w:color w:val="000000"/>
          <w:sz w:val="20"/>
          <w:szCs w:val="20"/>
          <w:lang w:val="ru-RU"/>
        </w:rPr>
        <w:t xml:space="preserve">, Н. Ю. </w:t>
      </w:r>
      <w:proofErr w:type="spellStart"/>
      <w:r w:rsidRPr="00145E54">
        <w:rPr>
          <w:rFonts w:ascii="Times New Roman" w:eastAsia="Times New Roman" w:hAnsi="Times New Roman" w:cs="Times New Roman"/>
          <w:color w:val="000000"/>
          <w:sz w:val="20"/>
          <w:szCs w:val="20"/>
          <w:lang w:val="ru-RU"/>
        </w:rPr>
        <w:t>Абгарян</w:t>
      </w:r>
      <w:proofErr w:type="spellEnd"/>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right="28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Произведения приключенческого жанра отечественных писателей</w:t>
      </w:r>
      <w:r w:rsidRPr="00145E54">
        <w:rPr>
          <w:rFonts w:ascii="Times New Roman" w:eastAsia="Times New Roman" w:hAnsi="Times New Roman" w:cs="Times New Roman"/>
          <w:color w:val="000000"/>
          <w:sz w:val="20"/>
          <w:szCs w:val="20"/>
          <w:lang w:val="ru-RU"/>
        </w:rPr>
        <w:t xml:space="preserve">  (одно  по  выбору). Например,  К.  Булычёв.  «Девочка, с которой ничего не случится», «Миллион приключений» и др. (главы по выбору).</w:t>
      </w:r>
    </w:p>
    <w:p w:rsidR="00DE6561" w:rsidRPr="00145E54" w:rsidRDefault="00F143B8" w:rsidP="00662895">
      <w:pPr>
        <w:autoSpaceDE w:val="0"/>
        <w:autoSpaceDN w:val="0"/>
        <w:spacing w:after="0" w:line="240" w:lineRule="auto"/>
        <w:ind w:right="86"/>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Литература народов Российской Федерации </w:t>
      </w:r>
      <w:r w:rsidR="00662895">
        <w:rPr>
          <w:rFonts w:ascii="Times New Roman" w:eastAsia="Times New Roman" w:hAnsi="Times New Roman" w:cs="Times New Roman"/>
          <w:b/>
          <w:color w:val="000000"/>
          <w:sz w:val="20"/>
          <w:szCs w:val="20"/>
          <w:lang w:val="ru-RU"/>
        </w:rPr>
        <w:t>с</w:t>
      </w:r>
      <w:r w:rsidRPr="00145E54">
        <w:rPr>
          <w:rFonts w:ascii="Times New Roman" w:eastAsia="Times New Roman" w:hAnsi="Times New Roman" w:cs="Times New Roman"/>
          <w:b/>
          <w:color w:val="000000"/>
          <w:sz w:val="20"/>
          <w:szCs w:val="20"/>
          <w:lang w:val="ru-RU"/>
        </w:rPr>
        <w:t xml:space="preserve">тихотворения </w:t>
      </w:r>
      <w:r w:rsidRPr="00145E54">
        <w:rPr>
          <w:rFonts w:ascii="Times New Roman" w:eastAsia="Times New Roman" w:hAnsi="Times New Roman" w:cs="Times New Roman"/>
          <w:color w:val="000000"/>
          <w:sz w:val="20"/>
          <w:szCs w:val="20"/>
          <w:lang w:val="ru-RU"/>
        </w:rPr>
        <w:t>(одно по выбору). Например, Р. Г. Гамзатов</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 xml:space="preserve">«Песня </w:t>
      </w:r>
      <w:r w:rsidR="00662895">
        <w:rPr>
          <w:rFonts w:ascii="Times New Roman" w:eastAsia="Times New Roman" w:hAnsi="Times New Roman" w:cs="Times New Roman"/>
          <w:color w:val="000000"/>
          <w:sz w:val="20"/>
          <w:szCs w:val="20"/>
          <w:lang w:val="ru-RU"/>
        </w:rPr>
        <w:t>с</w:t>
      </w:r>
      <w:r w:rsidRPr="00145E54">
        <w:rPr>
          <w:rFonts w:ascii="Times New Roman" w:eastAsia="Times New Roman" w:hAnsi="Times New Roman" w:cs="Times New Roman"/>
          <w:color w:val="000000"/>
          <w:sz w:val="20"/>
          <w:szCs w:val="20"/>
          <w:lang w:val="ru-RU"/>
        </w:rPr>
        <w:t>оловья»; М. Карим. «Эту песню мать мне пела».</w:t>
      </w:r>
    </w:p>
    <w:p w:rsidR="00DE6561" w:rsidRPr="00145E54" w:rsidRDefault="00F143B8" w:rsidP="00145E54">
      <w:pPr>
        <w:autoSpaceDE w:val="0"/>
        <w:autoSpaceDN w:val="0"/>
        <w:spacing w:after="0" w:line="240" w:lineRule="auto"/>
        <w:ind w:right="1008"/>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Зарубежная литература Х. К. Андерсен. </w:t>
      </w:r>
      <w:r w:rsidRPr="00145E54">
        <w:rPr>
          <w:rFonts w:ascii="Times New Roman" w:eastAsia="Times New Roman" w:hAnsi="Times New Roman" w:cs="Times New Roman"/>
          <w:color w:val="000000"/>
          <w:sz w:val="20"/>
          <w:szCs w:val="20"/>
          <w:lang w:val="ru-RU"/>
        </w:rPr>
        <w:t xml:space="preserve">Сказки (одна по выбору). Например, «Снежная королева», </w:t>
      </w:r>
      <w:r w:rsidR="00662895">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lang w:val="ru-RU"/>
        </w:rPr>
        <w:t>Соловей» и др.</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Зарубежная сказочная проза</w:t>
      </w:r>
      <w:r w:rsidRPr="00145E54">
        <w:rPr>
          <w:rFonts w:ascii="Times New Roman" w:eastAsia="Times New Roman" w:hAnsi="Times New Roman" w:cs="Times New Roman"/>
          <w:color w:val="000000"/>
          <w:sz w:val="20"/>
          <w:szCs w:val="20"/>
          <w:lang w:val="ru-RU"/>
        </w:rPr>
        <w:t xml:space="preserve"> (одно произведение по выбору). Например, Л. Кэрролл. «Алиса в Стране Чудес» (главы по выбору), Дж. Р. Р. </w:t>
      </w:r>
      <w:proofErr w:type="spellStart"/>
      <w:r w:rsidRPr="00145E54">
        <w:rPr>
          <w:rFonts w:ascii="Times New Roman" w:eastAsia="Times New Roman" w:hAnsi="Times New Roman" w:cs="Times New Roman"/>
          <w:color w:val="000000"/>
          <w:sz w:val="20"/>
          <w:szCs w:val="20"/>
          <w:lang w:val="ru-RU"/>
        </w:rPr>
        <w:t>Толкин</w:t>
      </w:r>
      <w:proofErr w:type="spellEnd"/>
      <w:r w:rsidRPr="00145E54">
        <w:rPr>
          <w:rFonts w:ascii="Times New Roman" w:eastAsia="Times New Roman" w:hAnsi="Times New Roman" w:cs="Times New Roman"/>
          <w:color w:val="000000"/>
          <w:sz w:val="20"/>
          <w:szCs w:val="20"/>
          <w:lang w:val="ru-RU"/>
        </w:rPr>
        <w:t>. «Хоббит, или</w:t>
      </w:r>
      <w:proofErr w:type="gramStart"/>
      <w:r w:rsidRPr="00145E54">
        <w:rPr>
          <w:rFonts w:ascii="Times New Roman" w:eastAsia="Times New Roman" w:hAnsi="Times New Roman" w:cs="Times New Roman"/>
          <w:color w:val="000000"/>
          <w:sz w:val="20"/>
          <w:szCs w:val="20"/>
          <w:lang w:val="ru-RU"/>
        </w:rPr>
        <w:t xml:space="preserve"> Т</w:t>
      </w:r>
      <w:proofErr w:type="gramEnd"/>
      <w:r w:rsidRPr="00145E54">
        <w:rPr>
          <w:rFonts w:ascii="Times New Roman" w:eastAsia="Times New Roman" w:hAnsi="Times New Roman" w:cs="Times New Roman"/>
          <w:color w:val="000000"/>
          <w:sz w:val="20"/>
          <w:szCs w:val="20"/>
          <w:lang w:val="ru-RU"/>
        </w:rPr>
        <w:t>уда и обратно» (главы по выбору).</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Зарубежная проза о детях и подростках </w:t>
      </w:r>
      <w:r w:rsidRPr="00145E54">
        <w:rPr>
          <w:rFonts w:ascii="Times New Roman" w:eastAsia="Times New Roman" w:hAnsi="Times New Roman" w:cs="Times New Roman"/>
          <w:color w:val="000000"/>
          <w:sz w:val="20"/>
          <w:szCs w:val="20"/>
          <w:lang w:val="ru-RU"/>
        </w:rPr>
        <w:t xml:space="preserve">(два произведения по выбору).   Например,   М.   Твен. </w:t>
      </w:r>
    </w:p>
    <w:p w:rsidR="00DE6561" w:rsidRPr="00145E54" w:rsidRDefault="00F143B8" w:rsidP="00145E54">
      <w:pPr>
        <w:autoSpaceDE w:val="0"/>
        <w:autoSpaceDN w:val="0"/>
        <w:spacing w:after="0" w:line="240" w:lineRule="auto"/>
        <w:ind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«Приключения   Тома   Сойера»</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(главы по выбору); Дж. Лондон. «Сказание о Кише»; Р. Брэдбери. Рассказы. Например, «Каникулы»</w:t>
      </w:r>
      <w:proofErr w:type="gramStart"/>
      <w:r w:rsidRPr="00145E54">
        <w:rPr>
          <w:rFonts w:ascii="Times New Roman" w:eastAsia="Times New Roman" w:hAnsi="Times New Roman" w:cs="Times New Roman"/>
          <w:color w:val="000000"/>
          <w:sz w:val="20"/>
          <w:szCs w:val="20"/>
          <w:lang w:val="ru-RU"/>
        </w:rPr>
        <w:t>,«</w:t>
      </w:r>
      <w:proofErr w:type="gramEnd"/>
      <w:r w:rsidRPr="00145E54">
        <w:rPr>
          <w:rFonts w:ascii="Times New Roman" w:eastAsia="Times New Roman" w:hAnsi="Times New Roman" w:cs="Times New Roman"/>
          <w:color w:val="000000"/>
          <w:sz w:val="20"/>
          <w:szCs w:val="20"/>
          <w:lang w:val="ru-RU"/>
        </w:rPr>
        <w:t>Звук бегущих ног»,</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«Зелёное утро» и др.</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Зарубежная приключенческая проза </w:t>
      </w:r>
      <w:r w:rsidRPr="00145E54">
        <w:rPr>
          <w:rFonts w:ascii="Times New Roman" w:eastAsia="Times New Roman" w:hAnsi="Times New Roman" w:cs="Times New Roman"/>
          <w:color w:val="000000"/>
          <w:sz w:val="20"/>
          <w:szCs w:val="20"/>
          <w:lang w:val="ru-RU"/>
        </w:rPr>
        <w:t>(два произведения по выбору).</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Например, Р. Л. Стивенсон. «Остров сокровищ», «Чёрная стрела» и др.</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Зарубежная проза о животных </w:t>
      </w:r>
      <w:r w:rsidRPr="00145E54">
        <w:rPr>
          <w:rFonts w:ascii="Times New Roman" w:eastAsia="Times New Roman" w:hAnsi="Times New Roman" w:cs="Times New Roman"/>
          <w:color w:val="000000"/>
          <w:sz w:val="20"/>
          <w:szCs w:val="20"/>
          <w:lang w:val="ru-RU"/>
        </w:rPr>
        <w:t>(одно-два произведения по выбору).</w:t>
      </w:r>
    </w:p>
    <w:p w:rsidR="00DE6561" w:rsidRPr="00145E54" w:rsidRDefault="00F143B8" w:rsidP="00145E54">
      <w:pPr>
        <w:autoSpaceDE w:val="0"/>
        <w:autoSpaceDN w:val="0"/>
        <w:spacing w:after="0" w:line="240" w:lineRule="auto"/>
        <w:ind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Э. Сетон-Томпсон. «Королевская </w:t>
      </w:r>
      <w:proofErr w:type="spellStart"/>
      <w:r w:rsidRPr="00145E54">
        <w:rPr>
          <w:rFonts w:ascii="Times New Roman" w:eastAsia="Times New Roman" w:hAnsi="Times New Roman" w:cs="Times New Roman"/>
          <w:color w:val="000000"/>
          <w:sz w:val="20"/>
          <w:szCs w:val="20"/>
          <w:lang w:val="ru-RU"/>
        </w:rPr>
        <w:t>аналостанка</w:t>
      </w:r>
      <w:proofErr w:type="spellEnd"/>
      <w:r w:rsidRPr="00145E54">
        <w:rPr>
          <w:rFonts w:ascii="Times New Roman" w:eastAsia="Times New Roman" w:hAnsi="Times New Roman" w:cs="Times New Roman"/>
          <w:color w:val="000000"/>
          <w:sz w:val="20"/>
          <w:szCs w:val="20"/>
          <w:lang w:val="ru-RU"/>
        </w:rPr>
        <w:t>»; Дж. Даррелл. «Говорящий свёрток»; Дж. Лондон. «Белый  клык»; Дж. Р. Киплинг. «Маугли», «Рикки-Тикки-Тави» и др.</w:t>
      </w: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ПЛАНИРУЕМЫЕ ОБРАЗОВАТЕЛЬНЫЕ РЕЗУЛЬТАТЫ</w:t>
      </w:r>
    </w:p>
    <w:p w:rsidR="00DE6561" w:rsidRPr="00145E54" w:rsidRDefault="00F143B8" w:rsidP="00145E54">
      <w:pPr>
        <w:tabs>
          <w:tab w:val="left" w:pos="180"/>
        </w:tabs>
        <w:autoSpaceDE w:val="0"/>
        <w:autoSpaceDN w:val="0"/>
        <w:spacing w:after="0" w:line="240" w:lineRule="auto"/>
        <w:jc w:val="both"/>
        <w:rPr>
          <w:rFonts w:ascii="Times New Roman" w:hAnsi="Times New Roman" w:cs="Times New Roman"/>
          <w:sz w:val="20"/>
          <w:szCs w:val="20"/>
          <w:lang w:val="ru-RU"/>
        </w:rPr>
      </w:pP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Изучение 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ЛИЧНОСТНЫЕ РЕЗУЛЬТАТЫ</w:t>
      </w:r>
    </w:p>
    <w:p w:rsidR="00DE6561" w:rsidRPr="00145E54" w:rsidRDefault="00F143B8" w:rsidP="00145E54">
      <w:pPr>
        <w:autoSpaceDE w:val="0"/>
        <w:autoSpaceDN w:val="0"/>
        <w:spacing w:after="0" w:line="240" w:lineRule="auto"/>
        <w:ind w:right="144"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6561" w:rsidRPr="00145E54" w:rsidRDefault="00F143B8" w:rsidP="00145E54">
      <w:pPr>
        <w:autoSpaceDE w:val="0"/>
        <w:autoSpaceDN w:val="0"/>
        <w:spacing w:after="0" w:line="240" w:lineRule="auto"/>
        <w:ind w:right="432" w:firstLine="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Гражданского воспитания:</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неприятие любых форм экстремизма, дискриминации;</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понимание роли различных социальных институтов в жизни человека;</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lastRenderedPageBreak/>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представление о способах противодействия коррупции;</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активное участие в школьном самоуправлении;</w:t>
      </w:r>
    </w:p>
    <w:p w:rsidR="00DE6561" w:rsidRPr="00145E54" w:rsidRDefault="00F143B8" w:rsidP="00145E54">
      <w:pPr>
        <w:autoSpaceDE w:val="0"/>
        <w:autoSpaceDN w:val="0"/>
        <w:spacing w:after="0" w:line="240" w:lineRule="auto"/>
        <w:ind w:left="420" w:right="100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готовность к участию в гуманитарной деятельности (волонтерство; помощь людям, нуждающимся в ней).</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Патриотического воспитания:</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осознание российской гражданской идентичности в поликультурном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произведений русской и зарубежной литературы, а также литератур народов РФ;</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E6561" w:rsidRPr="00145E54" w:rsidRDefault="00F143B8" w:rsidP="00145E54">
      <w:pPr>
        <w:autoSpaceDE w:val="0"/>
        <w:autoSpaceDN w:val="0"/>
        <w:spacing w:after="0" w:line="240" w:lineRule="auto"/>
        <w:ind w:left="240" w:right="45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Духовно-нравственного воспитания:</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Эстетического воспитания:</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осознание важности художественной литературы и культуры как средства коммуникации и самовыражения;</w:t>
      </w:r>
    </w:p>
    <w:p w:rsidR="00DE6561" w:rsidRPr="00145E54" w:rsidRDefault="00F143B8" w:rsidP="00145E54">
      <w:pPr>
        <w:autoSpaceDE w:val="0"/>
        <w:autoSpaceDN w:val="0"/>
        <w:spacing w:after="0" w:line="240" w:lineRule="auto"/>
        <w:ind w:left="240"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понимание ценности отечественного и мирового искусства, роли этнических культурных традиций и народного творчества; </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стремление к самовыражению в разных видах искусства.</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Физического воспитания, формирования культуры здоровья и эмоционального благополучия: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осознание ценности жизни с опорой на собственный жизненный и читательский опыт; </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способность адаптироваться к стрессовым ситуациям и меняющимся социальным,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информационным и природным условиям, в том числе осмысляя собственный опыт и выстраивая дальнейшие цели;</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умение принимать себя и других, не осуждая;</w:t>
      </w:r>
    </w:p>
    <w:p w:rsidR="00DE6561" w:rsidRPr="00145E54" w:rsidRDefault="00F143B8" w:rsidP="00145E54">
      <w:pPr>
        <w:autoSpaceDE w:val="0"/>
        <w:autoSpaceDN w:val="0"/>
        <w:spacing w:after="0" w:line="240" w:lineRule="auto"/>
        <w:ind w:left="240" w:right="100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умение осознавать эмоциональное состояние себя и других, опираясь на примеры из литературных произведений;</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уметь управлять собственным эмоциональным состоянием;</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Трудового воспитания:</w:t>
      </w:r>
    </w:p>
    <w:p w:rsidR="00DE6561" w:rsidRPr="00145E54" w:rsidRDefault="00F143B8" w:rsidP="00145E54">
      <w:pPr>
        <w:autoSpaceDE w:val="0"/>
        <w:autoSpaceDN w:val="0"/>
        <w:spacing w:after="0" w:line="240" w:lineRule="auto"/>
        <w:ind w:left="420" w:right="7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готовность адаптироваться в профессиональной среде; </w:t>
      </w:r>
    </w:p>
    <w:p w:rsidR="00DE6561" w:rsidRPr="00145E54" w:rsidRDefault="00F143B8" w:rsidP="00145E54">
      <w:pPr>
        <w:autoSpaceDE w:val="0"/>
        <w:autoSpaceDN w:val="0"/>
        <w:spacing w:after="0" w:line="240" w:lineRule="auto"/>
        <w:ind w:left="420" w:right="115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rsidR="00DE6561" w:rsidRPr="00145E54" w:rsidRDefault="00F143B8" w:rsidP="00145E54">
      <w:pPr>
        <w:autoSpaceDE w:val="0"/>
        <w:autoSpaceDN w:val="0"/>
        <w:spacing w:after="0" w:line="240" w:lineRule="auto"/>
        <w:ind w:left="420"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Экологического воспитания:</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повышение уровня экологической культуры, осознание глобального характера экологических проблем и путей их решения; </w:t>
      </w:r>
    </w:p>
    <w:p w:rsidR="00DE6561" w:rsidRPr="00145E54" w:rsidRDefault="00F143B8" w:rsidP="00145E54">
      <w:pPr>
        <w:autoSpaceDE w:val="0"/>
        <w:autoSpaceDN w:val="0"/>
        <w:spacing w:after="0" w:line="240" w:lineRule="auto"/>
        <w:ind w:left="420" w:right="129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lastRenderedPageBreak/>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осознание своей роли как гражданина и потребителя в условиях взаимосвязи природной, технологической и социальной сред;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готовность к участию в практической деятельности экологической направленности.</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Ценности научного познания:</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овладение языковой и читательской культурой как средством познания мира; </w:t>
      </w:r>
    </w:p>
    <w:p w:rsidR="00DE6561" w:rsidRPr="00145E54" w:rsidRDefault="00F143B8" w:rsidP="00145E54">
      <w:pPr>
        <w:autoSpaceDE w:val="0"/>
        <w:autoSpaceDN w:val="0"/>
        <w:spacing w:after="0" w:line="240" w:lineRule="auto"/>
        <w:ind w:left="420" w:right="7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овладение основными навыками исследовательской деятельности с учётом специфики школьного литературного образования; </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6561" w:rsidRPr="00145E54" w:rsidRDefault="00F143B8" w:rsidP="00145E54">
      <w:pPr>
        <w:tabs>
          <w:tab w:val="left" w:pos="180"/>
        </w:tabs>
        <w:autoSpaceDE w:val="0"/>
        <w:autoSpaceDN w:val="0"/>
        <w:spacing w:after="0" w:line="240" w:lineRule="auto"/>
        <w:ind w:right="288"/>
        <w:jc w:val="both"/>
        <w:rPr>
          <w:rFonts w:ascii="Times New Roman" w:hAnsi="Times New Roman" w:cs="Times New Roman"/>
          <w:sz w:val="20"/>
          <w:szCs w:val="20"/>
          <w:lang w:val="ru-RU"/>
        </w:rPr>
      </w:pP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Личностные результаты, обеспечивающие адаптацию обучающегося к изменяющимся условиям социальной и природной среды:</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r w:rsidR="00662895">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изучение и оценка социальных ролей персонажей литературных произведений;</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потребность во взаимодействии в условиях неопределённости, открытость опыту и знаниям других; </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E6561" w:rsidRPr="00145E54" w:rsidRDefault="00F143B8" w:rsidP="00145E54">
      <w:pPr>
        <w:autoSpaceDE w:val="0"/>
        <w:autoSpaceDN w:val="0"/>
        <w:spacing w:after="0" w:line="240" w:lineRule="auto"/>
        <w:ind w:left="42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умение оперировать основными понятиями, терминами и представлениями в области концепции устойчивого развития;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анализировать и выявлять взаимосвязи природы, общества и экономики; </w:t>
      </w:r>
    </w:p>
    <w:p w:rsidR="00DE6561" w:rsidRPr="00145E54" w:rsidRDefault="00F143B8" w:rsidP="00145E54">
      <w:pPr>
        <w:autoSpaceDE w:val="0"/>
        <w:autoSpaceDN w:val="0"/>
        <w:spacing w:after="0" w:line="240" w:lineRule="auto"/>
        <w:ind w:left="420"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DE6561" w:rsidRPr="00145E54" w:rsidRDefault="00F143B8" w:rsidP="00145E54">
      <w:pPr>
        <w:autoSpaceDE w:val="0"/>
        <w:autoSpaceDN w:val="0"/>
        <w:spacing w:after="0" w:line="240" w:lineRule="auto"/>
        <w:ind w:left="42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воспринимать стрессовую ситуацию как вызов, требующий контрмер;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оценивать ситуацию стресса, корректировать принимаемые решения и действия; </w:t>
      </w:r>
    </w:p>
    <w:p w:rsidR="00DE6561" w:rsidRPr="00145E54" w:rsidRDefault="00F143B8" w:rsidP="00145E54">
      <w:pPr>
        <w:autoSpaceDE w:val="0"/>
        <w:autoSpaceDN w:val="0"/>
        <w:spacing w:after="0" w:line="240" w:lineRule="auto"/>
        <w:ind w:left="42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формулировать и оценивать риски и последствия, формировать опыт, уметь находить позитивное в произошедшей ситуации; </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быть готовым действовать в отсутствии гарантий успеха.</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МЕТАПРЕДМЕТНЫЕ РЕЗУЛЬТАТЫ</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К концу обучения у обучающегося формируются следующие универсальные учебные действия.</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i/>
          <w:color w:val="000000"/>
          <w:sz w:val="20"/>
          <w:szCs w:val="20"/>
          <w:lang w:val="ru-RU"/>
        </w:rPr>
        <w:t>Универсальные учебные познавательные действия:</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1) Базовые логические действия:</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DE6561" w:rsidRPr="00145E54" w:rsidRDefault="00F143B8" w:rsidP="00145E54">
      <w:pPr>
        <w:autoSpaceDE w:val="0"/>
        <w:autoSpaceDN w:val="0"/>
        <w:spacing w:after="0" w:line="240" w:lineRule="auto"/>
        <w:ind w:left="420"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предлагать критерии для выявления закономерностей и противоречий с учётом учебной задачи;</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выявлять дефициты информации, данных, необходимых для решения поставленной учебной задачи;</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выявлять причинно-следственные связи при изучении литературных явлений и процессов;</w:t>
      </w:r>
    </w:p>
    <w:p w:rsidR="00DE6561" w:rsidRPr="00145E54" w:rsidRDefault="00F143B8" w:rsidP="00145E54">
      <w:pPr>
        <w:autoSpaceDE w:val="0"/>
        <w:autoSpaceDN w:val="0"/>
        <w:spacing w:after="0" w:line="240" w:lineRule="auto"/>
        <w:ind w:left="240" w:right="129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делать выводы с использованием дедуктивных и индуктивных умозаключений, умозаключений по аналогии;</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формулировать гипотезы об их взаимосвязях;</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2) Базовые исследовательские действия: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использовать вопросы как исследовательский инструмент познания в литературном образовании;</w:t>
      </w:r>
    </w:p>
    <w:p w:rsidR="00DE6561" w:rsidRPr="00145E54" w:rsidRDefault="00F143B8" w:rsidP="00145E54">
      <w:pPr>
        <w:autoSpaceDE w:val="0"/>
        <w:autoSpaceDN w:val="0"/>
        <w:spacing w:after="0" w:line="240" w:lineRule="auto"/>
        <w:ind w:left="240" w:right="115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формировать гипотезу об истинности собственных суждений и суждений других, аргументировать свою позицию, мнение</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проводить по самостоятельно составленному плану небольшое исследование по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установлению особенностей литературного объекта изучения, причинно-следственных связей и зависимостей объектов между собой;</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оценивать на применимость и достоверность информацию, полученную в ходе исследования (эксперимента);</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lastRenderedPageBreak/>
        <w:t>—  самостоятельно формулировать обобщения и выводы по результатам проведённого наблюдения, опыта, исследования;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владеть инструментами оценки достоверности полученных выводов и обобщений;</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3) Работа с информацией:</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находить сходные аргументы (подтверждающие или опровергающие одну и ту же идею, версию) в различных информационных источниках;</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оценивать надёжность литературной и другой информации по критериям, предложенным учителем или сформулированным самостоятельно;</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эффективно запоминать и систематизировать эту информацию.</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i/>
          <w:color w:val="000000"/>
          <w:sz w:val="20"/>
          <w:szCs w:val="20"/>
          <w:lang w:val="ru-RU"/>
        </w:rPr>
        <w:t>Универсальные учебные коммуникативные действия:</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1)</w:t>
      </w:r>
      <w:r w:rsidRPr="00145E54">
        <w:rPr>
          <w:rFonts w:ascii="Times New Roman" w:eastAsia="Times New Roman" w:hAnsi="Times New Roman" w:cs="Times New Roman"/>
          <w:i/>
          <w:color w:val="000000"/>
          <w:sz w:val="20"/>
          <w:szCs w:val="20"/>
          <w:lang w:val="ru-RU"/>
        </w:rPr>
        <w:t xml:space="preserve"> Общение</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воспринимать и формулировать суждения, выражать эмоции в соответствии с условиями и целями общения;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произведениях, и смягчать конфликты, вести переговоры;</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выражать себя (свою точку зрения) в устных и письменных текстах;</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понимать намерения других, проявлять уважительное отношение к собеседнику и корректно формулировать свои возражения;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сопоставлять свои суждения с суждениями других участников диалога, обнаруживать различие и сходство позиций;</w:t>
      </w:r>
    </w:p>
    <w:p w:rsidR="00DE6561" w:rsidRPr="00145E54" w:rsidRDefault="00F143B8" w:rsidP="00145E54">
      <w:pPr>
        <w:autoSpaceDE w:val="0"/>
        <w:autoSpaceDN w:val="0"/>
        <w:spacing w:after="0" w:line="240" w:lineRule="auto"/>
        <w:ind w:left="240" w:right="14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публично представлять результаты выполненного опыта (литературоведческого эксперимента, исследования, проекта);</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2) С</w:t>
      </w:r>
      <w:r w:rsidRPr="00145E54">
        <w:rPr>
          <w:rFonts w:ascii="Times New Roman" w:eastAsia="Times New Roman" w:hAnsi="Times New Roman" w:cs="Times New Roman"/>
          <w:i/>
          <w:color w:val="000000"/>
          <w:sz w:val="20"/>
          <w:szCs w:val="20"/>
          <w:lang w:val="ru-RU"/>
        </w:rPr>
        <w:t>овместная деятельность</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уметь обобщать мнения нескольких людей;</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проявлять готовность руководить, выполнять поручения, подчиняться; планировать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1900" w:h="16840"/>
          <w:pgMar w:top="346" w:right="728" w:bottom="332" w:left="846" w:header="720" w:footer="720" w:gutter="0"/>
          <w:cols w:space="720" w:equalWidth="0">
            <w:col w:w="10326"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E6561" w:rsidRPr="00145E54" w:rsidRDefault="00F143B8" w:rsidP="00145E54">
      <w:pPr>
        <w:autoSpaceDE w:val="0"/>
        <w:autoSpaceDN w:val="0"/>
        <w:spacing w:after="0" w:line="240" w:lineRule="auto"/>
        <w:ind w:left="240" w:right="86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сопоставлять свои суждения с суждениями других участников диалога, обнаруживать различие и сходство позиций;</w:t>
      </w:r>
    </w:p>
    <w:p w:rsidR="00DE6561" w:rsidRPr="00145E54" w:rsidRDefault="00F143B8" w:rsidP="00145E54">
      <w:pPr>
        <w:autoSpaceDE w:val="0"/>
        <w:autoSpaceDN w:val="0"/>
        <w:spacing w:after="0" w:line="240" w:lineRule="auto"/>
        <w:ind w:left="240" w:right="14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публично представлять результаты выполненного опыта (литературоведческого эксперимента, исследования, проекта); </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участниками взаимодействия на литературных занятиях;</w:t>
      </w:r>
    </w:p>
    <w:p w:rsidR="00DE6561" w:rsidRPr="00145E54" w:rsidRDefault="00F143B8" w:rsidP="00145E54">
      <w:pPr>
        <w:autoSpaceDE w:val="0"/>
        <w:autoSpaceDN w:val="0"/>
        <w:spacing w:after="0" w:line="240" w:lineRule="auto"/>
        <w:ind w:left="24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i/>
          <w:color w:val="000000"/>
          <w:sz w:val="20"/>
          <w:szCs w:val="20"/>
          <w:lang w:val="ru-RU"/>
        </w:rPr>
        <w:t>Универсальные учебные регулятивные действия:</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1)</w:t>
      </w:r>
      <w:r w:rsidRPr="00145E54">
        <w:rPr>
          <w:rFonts w:ascii="Times New Roman" w:eastAsia="Times New Roman" w:hAnsi="Times New Roman" w:cs="Times New Roman"/>
          <w:i/>
          <w:color w:val="000000"/>
          <w:sz w:val="20"/>
          <w:szCs w:val="20"/>
          <w:lang w:val="ru-RU"/>
        </w:rPr>
        <w:t xml:space="preserve"> Самоорганизация</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выявлять проблемы для решения в учебных и жизненных ситуациях, анализируя ситуации, изображённые в художественной литературе;</w:t>
      </w:r>
    </w:p>
    <w:p w:rsidR="00DE6561" w:rsidRPr="00145E54" w:rsidRDefault="00F143B8" w:rsidP="00145E54">
      <w:pPr>
        <w:autoSpaceDE w:val="0"/>
        <w:autoSpaceDN w:val="0"/>
        <w:spacing w:after="0" w:line="240" w:lineRule="auto"/>
        <w:ind w:left="240" w:right="7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ориентироваться в различных подходах принятия решений (индивидуальное, принятие решения в группе, принятие решений группой);</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E6561" w:rsidRPr="00145E54" w:rsidRDefault="00F143B8" w:rsidP="00145E54">
      <w:pPr>
        <w:autoSpaceDE w:val="0"/>
        <w:autoSpaceDN w:val="0"/>
        <w:spacing w:after="0" w:line="240" w:lineRule="auto"/>
        <w:ind w:left="240" w:right="7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делать выбор и брать ответственность за решение.</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2) С</w:t>
      </w:r>
      <w:r w:rsidRPr="00145E54">
        <w:rPr>
          <w:rFonts w:ascii="Times New Roman" w:eastAsia="Times New Roman" w:hAnsi="Times New Roman" w:cs="Times New Roman"/>
          <w:i/>
          <w:color w:val="000000"/>
          <w:sz w:val="20"/>
          <w:szCs w:val="20"/>
          <w:lang w:val="ru-RU"/>
        </w:rPr>
        <w:t>амоконтроль</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владеть способами самоконтроля, </w:t>
      </w:r>
      <w:proofErr w:type="spellStart"/>
      <w:r w:rsidRPr="00145E54">
        <w:rPr>
          <w:rFonts w:ascii="Times New Roman" w:eastAsia="Times New Roman" w:hAnsi="Times New Roman" w:cs="Times New Roman"/>
          <w:color w:val="000000"/>
          <w:sz w:val="20"/>
          <w:szCs w:val="20"/>
          <w:lang w:val="ru-RU"/>
        </w:rPr>
        <w:t>самомотивации</w:t>
      </w:r>
      <w:proofErr w:type="spellEnd"/>
      <w:r w:rsidRPr="00145E54">
        <w:rPr>
          <w:rFonts w:ascii="Times New Roman" w:eastAsia="Times New Roman" w:hAnsi="Times New Roman" w:cs="Times New Roman"/>
          <w:color w:val="000000"/>
          <w:sz w:val="20"/>
          <w:szCs w:val="20"/>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E6561" w:rsidRPr="00145E54" w:rsidRDefault="00F143B8" w:rsidP="00145E54">
      <w:pPr>
        <w:autoSpaceDE w:val="0"/>
        <w:autoSpaceDN w:val="0"/>
        <w:spacing w:after="0" w:line="240" w:lineRule="auto"/>
        <w:ind w:left="240"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E6561" w:rsidRPr="00145E54" w:rsidRDefault="00F143B8" w:rsidP="00145E54">
      <w:pPr>
        <w:autoSpaceDE w:val="0"/>
        <w:autoSpaceDN w:val="0"/>
        <w:spacing w:after="0" w:line="240" w:lineRule="auto"/>
        <w:ind w:left="24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3) </w:t>
      </w:r>
      <w:r w:rsidRPr="00145E54">
        <w:rPr>
          <w:rFonts w:ascii="Times New Roman" w:eastAsia="Times New Roman" w:hAnsi="Times New Roman" w:cs="Times New Roman"/>
          <w:i/>
          <w:color w:val="000000"/>
          <w:sz w:val="20"/>
          <w:szCs w:val="20"/>
          <w:lang w:val="ru-RU"/>
        </w:rPr>
        <w:t>Эмоциональный интеллект</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24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развивать способность различать и называть собственные эмоции, управлять ими и эмоциями других;</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выявлять и анализировать причины эмоций;</w:t>
      </w:r>
    </w:p>
    <w:p w:rsidR="00DE6561" w:rsidRPr="00145E54" w:rsidRDefault="00F143B8" w:rsidP="00145E54">
      <w:pPr>
        <w:autoSpaceDE w:val="0"/>
        <w:autoSpaceDN w:val="0"/>
        <w:spacing w:after="0" w:line="240" w:lineRule="auto"/>
        <w:ind w:left="420"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ставить себя на место другого человека, понимать мотивы и намерения другого, анализируя примеры из художественной литературы;</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регулировать способ выражения своих эмоций;</w:t>
      </w:r>
    </w:p>
    <w:p w:rsidR="00DE6561" w:rsidRPr="00145E54" w:rsidRDefault="00F143B8" w:rsidP="00145E54">
      <w:pPr>
        <w:autoSpaceDE w:val="0"/>
        <w:autoSpaceDN w:val="0"/>
        <w:spacing w:after="0" w:line="240" w:lineRule="auto"/>
        <w:ind w:left="18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4)</w:t>
      </w:r>
      <w:r w:rsidRPr="00145E54">
        <w:rPr>
          <w:rFonts w:ascii="Times New Roman" w:eastAsia="Times New Roman" w:hAnsi="Times New Roman" w:cs="Times New Roman"/>
          <w:i/>
          <w:color w:val="000000"/>
          <w:sz w:val="20"/>
          <w:szCs w:val="20"/>
          <w:lang w:val="ru-RU"/>
        </w:rPr>
        <w:t xml:space="preserve"> Принятие себя и других</w:t>
      </w:r>
      <w:r w:rsidRPr="00145E54">
        <w:rPr>
          <w:rFonts w:ascii="Times New Roman" w:eastAsia="Times New Roman" w:hAnsi="Times New Roman" w:cs="Times New Roman"/>
          <w:color w:val="000000"/>
          <w:sz w:val="20"/>
          <w:szCs w:val="20"/>
          <w:lang w:val="ru-RU"/>
        </w:rPr>
        <w:t>:</w:t>
      </w:r>
    </w:p>
    <w:p w:rsidR="00DE6561" w:rsidRPr="00145E54" w:rsidRDefault="00F143B8" w:rsidP="00145E54">
      <w:pPr>
        <w:autoSpaceDE w:val="0"/>
        <w:autoSpaceDN w:val="0"/>
        <w:spacing w:after="0" w:line="240" w:lineRule="auto"/>
        <w:ind w:left="420"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осознанно относиться к другому человеку, его мнению, размышляя над взаимоотношениями литературных героев;</w:t>
      </w:r>
    </w:p>
    <w:p w:rsidR="00DE6561" w:rsidRPr="00145E54" w:rsidRDefault="00F143B8" w:rsidP="00145E54">
      <w:pPr>
        <w:autoSpaceDE w:val="0"/>
        <w:autoSpaceDN w:val="0"/>
        <w:spacing w:after="0" w:line="240" w:lineRule="auto"/>
        <w:ind w:left="420"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признавать своё право на ошибку и такое же право другого; принимать себя и других, не осуждая;</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проявлять открытость себе и другим;</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осознавать невозможность контролировать всё вокруг.</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ПРЕДМЕТНЫЕ РЕЗУЛЬТАТЫ</w:t>
      </w:r>
    </w:p>
    <w:p w:rsidR="00DE6561" w:rsidRPr="00145E54" w:rsidRDefault="00F143B8" w:rsidP="00F10464">
      <w:pPr>
        <w:tabs>
          <w:tab w:val="left" w:pos="180"/>
        </w:tabs>
        <w:autoSpaceDE w:val="0"/>
        <w:autoSpaceDN w:val="0"/>
        <w:spacing w:after="0" w:line="240" w:lineRule="auto"/>
        <w:rPr>
          <w:rFonts w:ascii="Times New Roman" w:hAnsi="Times New Roman" w:cs="Times New Roman"/>
          <w:sz w:val="20"/>
          <w:szCs w:val="20"/>
          <w:lang w:val="ru-RU"/>
        </w:rPr>
      </w:pP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3) владеть элементарными умениями воспринимать, анализировать, интерпретировать и оценивать прочитанные произведения:</w:t>
      </w:r>
    </w:p>
    <w:p w:rsidR="00DE6561" w:rsidRPr="00145E54" w:rsidRDefault="00F143B8" w:rsidP="00F10464">
      <w:pPr>
        <w:autoSpaceDE w:val="0"/>
        <w:autoSpaceDN w:val="0"/>
        <w:spacing w:after="0" w:line="240" w:lineRule="auto"/>
        <w:ind w:left="420" w:right="288"/>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характеристики; выявлять элементарные особенности языка художественного произведения, поэтической и прозаической речи;</w:t>
      </w:r>
    </w:p>
    <w:p w:rsidR="00DE6561" w:rsidRPr="00145E54" w:rsidRDefault="00F143B8" w:rsidP="00145E54">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62895" w:rsidRDefault="00F143B8" w:rsidP="00662895">
      <w:pPr>
        <w:autoSpaceDE w:val="0"/>
        <w:autoSpaceDN w:val="0"/>
        <w:spacing w:after="0" w:line="240" w:lineRule="auto"/>
        <w:ind w:left="420"/>
        <w:jc w:val="both"/>
        <w:rPr>
          <w:rFonts w:ascii="Times New Roman" w:eastAsia="Times New Roman" w:hAnsi="Times New Roman" w:cs="Times New Roman"/>
          <w:color w:val="000000"/>
          <w:sz w:val="20"/>
          <w:szCs w:val="20"/>
          <w:lang w:val="ru-RU"/>
        </w:rPr>
      </w:pPr>
      <w:r w:rsidRPr="00145E54">
        <w:rPr>
          <w:rFonts w:ascii="Times New Roman" w:eastAsia="Times New Roman" w:hAnsi="Times New Roman" w:cs="Times New Roman"/>
          <w:color w:val="000000"/>
          <w:sz w:val="20"/>
          <w:szCs w:val="20"/>
          <w:lang w:val="ru-RU"/>
        </w:rPr>
        <w:t>—  сопоставлять темы и сюжеты произведений, образы персонажей;</w:t>
      </w:r>
      <w:r w:rsidR="00662895">
        <w:rPr>
          <w:rFonts w:ascii="Times New Roman" w:eastAsia="Times New Roman" w:hAnsi="Times New Roman" w:cs="Times New Roman"/>
          <w:color w:val="000000"/>
          <w:sz w:val="20"/>
          <w:szCs w:val="20"/>
          <w:lang w:val="ru-RU"/>
        </w:rPr>
        <w:t xml:space="preserve"> </w:t>
      </w:r>
    </w:p>
    <w:p w:rsidR="00DE6561" w:rsidRPr="00145E54" w:rsidRDefault="00F143B8" w:rsidP="00662895">
      <w:pPr>
        <w:autoSpaceDE w:val="0"/>
        <w:autoSpaceDN w:val="0"/>
        <w:spacing w:after="0" w:line="240" w:lineRule="auto"/>
        <w:ind w:left="420"/>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E6561" w:rsidRPr="00145E54" w:rsidRDefault="00F143B8" w:rsidP="00F10464">
      <w:pPr>
        <w:tabs>
          <w:tab w:val="left" w:pos="180"/>
        </w:tabs>
        <w:autoSpaceDE w:val="0"/>
        <w:autoSpaceDN w:val="0"/>
        <w:spacing w:after="0" w:line="240" w:lineRule="auto"/>
        <w:rPr>
          <w:rFonts w:ascii="Times New Roman" w:hAnsi="Times New Roman" w:cs="Times New Roman"/>
          <w:sz w:val="20"/>
          <w:szCs w:val="20"/>
          <w:lang w:val="ru-RU"/>
        </w:rPr>
      </w:pP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lastRenderedPageBreak/>
        <w:tab/>
      </w:r>
      <w:r w:rsidRPr="00145E54">
        <w:rPr>
          <w:rFonts w:ascii="Times New Roman" w:eastAsia="Times New Roman" w:hAnsi="Times New Roman" w:cs="Times New Roman"/>
          <w:color w:val="000000"/>
          <w:sz w:val="20"/>
          <w:szCs w:val="20"/>
          <w:lang w:val="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6) участвовать в беседе и диалоге о прочитанном произведении, подбирать аргументы для оценки</w:t>
      </w:r>
      <w:r w:rsidR="00662895">
        <w:rPr>
          <w:rFonts w:ascii="Times New Roman" w:hAnsi="Times New Roman" w:cs="Times New Roman"/>
          <w:sz w:val="20"/>
          <w:szCs w:val="20"/>
          <w:lang w:val="ru-RU"/>
        </w:rPr>
        <w:t xml:space="preserve"> </w:t>
      </w:r>
      <w:r w:rsidRPr="00145E54">
        <w:rPr>
          <w:rFonts w:ascii="Times New Roman" w:eastAsia="Times New Roman" w:hAnsi="Times New Roman" w:cs="Times New Roman"/>
          <w:color w:val="000000"/>
          <w:sz w:val="20"/>
          <w:szCs w:val="20"/>
          <w:lang w:val="ru-RU"/>
        </w:rPr>
        <w:t xml:space="preserve">прочитанного (с учётом литературного развития обучающихся);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7) создавать устные и письменные высказывания разных жанров объемом не менее 70 слов (с учётом литературного развития обучающихся);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8) владеть начальными умениями интерпретации и оценки текстуально изученных произведений фольклора и литературы;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9) осознавать важность чтения и изучения произведений устного народного творчества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sidRPr="00145E54">
        <w:rPr>
          <w:rFonts w:ascii="Times New Roman" w:hAnsi="Times New Roman" w:cs="Times New Roman"/>
          <w:sz w:val="20"/>
          <w:szCs w:val="20"/>
          <w:lang w:val="ru-RU"/>
        </w:rPr>
        <w:br/>
      </w:r>
      <w:r w:rsidRPr="00145E54">
        <w:rPr>
          <w:rFonts w:ascii="Times New Roman" w:hAnsi="Times New Roman" w:cs="Times New Roman"/>
          <w:sz w:val="20"/>
          <w:szCs w:val="20"/>
          <w:lang w:val="ru-RU"/>
        </w:rPr>
        <w:tab/>
      </w:r>
      <w:r w:rsidRPr="00145E54">
        <w:rPr>
          <w:rFonts w:ascii="Times New Roman" w:eastAsia="Times New Roman" w:hAnsi="Times New Roman" w:cs="Times New Roman"/>
          <w:color w:val="000000"/>
          <w:sz w:val="20"/>
          <w:szCs w:val="2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rsidSect="00662895">
          <w:pgSz w:w="11900" w:h="16840"/>
          <w:pgMar w:top="286" w:right="770" w:bottom="709" w:left="666" w:header="720" w:footer="720" w:gutter="0"/>
          <w:cols w:space="720" w:equalWidth="0">
            <w:col w:w="10464" w:space="0"/>
          </w:cols>
          <w:docGrid w:linePitch="360"/>
        </w:sectPr>
      </w:pPr>
    </w:p>
    <w:p w:rsidR="00DE6561" w:rsidRPr="00145E54" w:rsidRDefault="00DE6561" w:rsidP="00F10464">
      <w:pPr>
        <w:autoSpaceDE w:val="0"/>
        <w:autoSpaceDN w:val="0"/>
        <w:spacing w:after="0" w:line="240" w:lineRule="auto"/>
        <w:jc w:val="center"/>
        <w:rPr>
          <w:rFonts w:ascii="Times New Roman" w:hAnsi="Times New Roman" w:cs="Times New Roman"/>
          <w:sz w:val="20"/>
          <w:szCs w:val="20"/>
          <w:lang w:val="ru-RU"/>
        </w:rPr>
      </w:pPr>
    </w:p>
    <w:p w:rsidR="00F10464" w:rsidRPr="003253FF" w:rsidRDefault="00F143B8" w:rsidP="003253FF">
      <w:pPr>
        <w:autoSpaceDE w:val="0"/>
        <w:autoSpaceDN w:val="0"/>
        <w:spacing w:after="0" w:line="240" w:lineRule="auto"/>
        <w:jc w:val="center"/>
        <w:rPr>
          <w:rFonts w:ascii="Times New Roman" w:eastAsia="Times New Roman" w:hAnsi="Times New Roman" w:cs="Times New Roman"/>
          <w:b/>
          <w:color w:val="000000"/>
          <w:w w:val="101"/>
          <w:sz w:val="20"/>
          <w:szCs w:val="20"/>
          <w:lang w:val="ru-RU"/>
        </w:rPr>
      </w:pPr>
      <w:r w:rsidRPr="00145E54">
        <w:rPr>
          <w:rFonts w:ascii="Times New Roman" w:eastAsia="Times New Roman" w:hAnsi="Times New Roman" w:cs="Times New Roman"/>
          <w:b/>
          <w:color w:val="000000"/>
          <w:w w:val="101"/>
          <w:sz w:val="20"/>
          <w:szCs w:val="20"/>
        </w:rPr>
        <w:t>ТЕМАТИЧЕСКОЕ ПЛАНИРОВАНИЕ</w:t>
      </w:r>
    </w:p>
    <w:tbl>
      <w:tblPr>
        <w:tblW w:w="16160" w:type="dxa"/>
        <w:tblInd w:w="-279" w:type="dxa"/>
        <w:tblLayout w:type="fixed"/>
        <w:tblLook w:val="04A0"/>
      </w:tblPr>
      <w:tblGrid>
        <w:gridCol w:w="568"/>
        <w:gridCol w:w="4394"/>
        <w:gridCol w:w="567"/>
        <w:gridCol w:w="992"/>
        <w:gridCol w:w="993"/>
        <w:gridCol w:w="992"/>
        <w:gridCol w:w="4111"/>
        <w:gridCol w:w="992"/>
        <w:gridCol w:w="2551"/>
      </w:tblGrid>
      <w:tr w:rsidR="00DE6561" w:rsidRPr="00145E54" w:rsidTr="003253FF">
        <w:trPr>
          <w:trHeight w:hRule="exact" w:val="348"/>
        </w:trPr>
        <w:tc>
          <w:tcPr>
            <w:tcW w:w="5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b/>
                <w:color w:val="000000"/>
                <w:w w:val="97"/>
                <w:sz w:val="20"/>
                <w:szCs w:val="20"/>
              </w:rPr>
              <w:t>№</w:t>
            </w:r>
            <w:r w:rsidRPr="00145E54">
              <w:rPr>
                <w:rFonts w:ascii="Times New Roman" w:hAnsi="Times New Roman" w:cs="Times New Roman"/>
                <w:sz w:val="20"/>
                <w:szCs w:val="20"/>
              </w:rPr>
              <w:br/>
            </w:r>
            <w:r w:rsidRPr="00145E54">
              <w:rPr>
                <w:rFonts w:ascii="Times New Roman" w:eastAsia="Times New Roman" w:hAnsi="Times New Roman" w:cs="Times New Roman"/>
                <w:b/>
                <w:color w:val="000000"/>
                <w:w w:val="97"/>
                <w:sz w:val="20"/>
                <w:szCs w:val="20"/>
              </w:rPr>
              <w:t>п/п</w:t>
            </w:r>
          </w:p>
        </w:tc>
        <w:tc>
          <w:tcPr>
            <w:tcW w:w="43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jc w:val="center"/>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Наименование разделов и тем программы</w:t>
            </w:r>
          </w:p>
        </w:tc>
        <w:tc>
          <w:tcPr>
            <w:tcW w:w="255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4"/>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Количество</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часов</w:t>
            </w:r>
            <w:proofErr w:type="spellEnd"/>
          </w:p>
        </w:tc>
        <w:tc>
          <w:tcPr>
            <w:tcW w:w="99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Дата</w:t>
            </w:r>
            <w:proofErr w:type="spellEnd"/>
            <w:r w:rsidRPr="00145E54">
              <w:rPr>
                <w:rFonts w:ascii="Times New Roman" w:eastAsia="Times New Roman" w:hAnsi="Times New Roman" w:cs="Times New Roman"/>
                <w:b/>
                <w:color w:val="000000"/>
                <w:w w:val="97"/>
                <w:sz w:val="20"/>
                <w:szCs w:val="20"/>
              </w:rPr>
              <w:t xml:space="preserve"> </w:t>
            </w:r>
            <w:r w:rsidRPr="00145E54">
              <w:rPr>
                <w:rFonts w:ascii="Times New Roman" w:hAnsi="Times New Roman" w:cs="Times New Roman"/>
                <w:sz w:val="20"/>
                <w:szCs w:val="20"/>
              </w:rPr>
              <w:br/>
            </w:r>
            <w:proofErr w:type="spellStart"/>
            <w:r w:rsidRPr="00145E54">
              <w:rPr>
                <w:rFonts w:ascii="Times New Roman" w:eastAsia="Times New Roman" w:hAnsi="Times New Roman" w:cs="Times New Roman"/>
                <w:b/>
                <w:color w:val="000000"/>
                <w:w w:val="97"/>
                <w:sz w:val="20"/>
                <w:szCs w:val="20"/>
              </w:rPr>
              <w:t>изучения</w:t>
            </w:r>
            <w:proofErr w:type="spellEnd"/>
          </w:p>
        </w:tc>
        <w:tc>
          <w:tcPr>
            <w:tcW w:w="41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Виды</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деятельности</w:t>
            </w:r>
            <w:proofErr w:type="spellEnd"/>
          </w:p>
        </w:tc>
        <w:tc>
          <w:tcPr>
            <w:tcW w:w="99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right="144"/>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Виды</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формы</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контроля</w:t>
            </w:r>
            <w:proofErr w:type="spellEnd"/>
          </w:p>
        </w:tc>
        <w:tc>
          <w:tcPr>
            <w:tcW w:w="25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right="432"/>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Электронные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цифровые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образовательные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ресурсы</w:t>
            </w:r>
            <w:proofErr w:type="spellEnd"/>
          </w:p>
        </w:tc>
      </w:tr>
      <w:tr w:rsidR="00DE6561" w:rsidRPr="00145E54" w:rsidTr="003253FF">
        <w:trPr>
          <w:trHeight w:hRule="exact" w:val="675"/>
        </w:trPr>
        <w:tc>
          <w:tcPr>
            <w:tcW w:w="568"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c>
          <w:tcPr>
            <w:tcW w:w="4394"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всего</w:t>
            </w:r>
            <w:proofErr w:type="spell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контрольные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работы</w:t>
            </w:r>
            <w:proofErr w:type="spellEnd"/>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jc w:val="center"/>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практические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работы</w:t>
            </w:r>
            <w:proofErr w:type="spellEnd"/>
          </w:p>
        </w:tc>
        <w:tc>
          <w:tcPr>
            <w:tcW w:w="992"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c>
          <w:tcPr>
            <w:tcW w:w="4111"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000000"/>
            </w:tcBorders>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rsidTr="003253FF">
        <w:trPr>
          <w:trHeight w:hRule="exact" w:val="348"/>
        </w:trPr>
        <w:tc>
          <w:tcPr>
            <w:tcW w:w="1616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Раздел</w:t>
            </w:r>
            <w:proofErr w:type="spellEnd"/>
            <w:r w:rsidRPr="00145E54">
              <w:rPr>
                <w:rFonts w:ascii="Times New Roman" w:eastAsia="Times New Roman" w:hAnsi="Times New Roman" w:cs="Times New Roman"/>
                <w:color w:val="000000"/>
                <w:w w:val="97"/>
                <w:sz w:val="20"/>
                <w:szCs w:val="20"/>
              </w:rPr>
              <w:t xml:space="preserve"> 1.</w:t>
            </w:r>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Мифология</w:t>
            </w:r>
            <w:proofErr w:type="spellEnd"/>
          </w:p>
        </w:tc>
      </w:tr>
      <w:tr w:rsidR="00DE6561" w:rsidRPr="003253FF" w:rsidTr="003253FF">
        <w:trPr>
          <w:trHeight w:hRule="exact" w:val="461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Мифы народов России и мира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B6C1A"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3</w:t>
            </w:r>
            <w:r>
              <w:rPr>
                <w:rFonts w:ascii="Times New Roman" w:eastAsia="Times New Roman" w:hAnsi="Times New Roman" w:cs="Times New Roman"/>
                <w:color w:val="000000"/>
                <w:w w:val="97"/>
                <w:sz w:val="20"/>
                <w:szCs w:val="20"/>
              </w:rPr>
              <w:t>.09.2022 0</w:t>
            </w:r>
            <w:r>
              <w:rPr>
                <w:rFonts w:ascii="Times New Roman" w:eastAsia="Times New Roman" w:hAnsi="Times New Roman" w:cs="Times New Roman"/>
                <w:color w:val="000000"/>
                <w:w w:val="97"/>
                <w:sz w:val="20"/>
                <w:szCs w:val="20"/>
                <w:lang w:val="ru-RU"/>
              </w:rPr>
              <w:t>7</w:t>
            </w:r>
            <w:r w:rsidR="00F143B8" w:rsidRPr="00145E54">
              <w:rPr>
                <w:rFonts w:ascii="Times New Roman" w:eastAsia="Times New Roman" w:hAnsi="Times New Roman" w:cs="Times New Roman"/>
                <w:color w:val="000000"/>
                <w:w w:val="97"/>
                <w:sz w:val="20"/>
                <w:szCs w:val="20"/>
              </w:rPr>
              <w:t>.09.2022</w:t>
            </w:r>
          </w:p>
          <w:p w:rsidR="00AB6C1A" w:rsidRPr="00AB6C1A" w:rsidRDefault="00AB6C1A"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08.09.2022</w:t>
            </w:r>
          </w:p>
        </w:tc>
        <w:tc>
          <w:tcPr>
            <w:tcW w:w="411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мифы и другие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эпические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Анализировать сюжет; жанровые;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композиционные и художественные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особенности; Определять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тему и основную мысль прочитанных мифов; Сопоставлять мифы разных народов;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сравнивать их с эпическими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произведениями; Характеризовать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сравнивать их поступки; </w:t>
            </w:r>
            <w:proofErr w:type="gramStart"/>
            <w:r w:rsidRPr="00145E54">
              <w:rPr>
                <w:rFonts w:ascii="Times New Roman" w:eastAsia="Times New Roman" w:hAnsi="Times New Roman" w:cs="Times New Roman"/>
                <w:color w:val="000000"/>
                <w:w w:val="97"/>
                <w:sz w:val="20"/>
                <w:szCs w:val="20"/>
                <w:lang w:val="ru-RU"/>
              </w:rPr>
              <w:t>Высказывать своё отношение</w:t>
            </w:r>
            <w:proofErr w:type="gramEnd"/>
            <w:r w:rsidRPr="00145E54">
              <w:rPr>
                <w:rFonts w:ascii="Times New Roman" w:eastAsia="Times New Roman" w:hAnsi="Times New Roman" w:cs="Times New Roman"/>
                <w:color w:val="000000"/>
                <w:w w:val="97"/>
                <w:sz w:val="20"/>
                <w:szCs w:val="20"/>
                <w:lang w:val="ru-RU"/>
              </w:rPr>
              <w:t xml:space="preserve"> к событиям и эпическим героям; Участвовать в разработке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учебных проектов; Пользоваться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библиотечным каталогом для поиска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книги; Писать сочинение о любимом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эпическом герое;</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3253FF">
        <w:trPr>
          <w:trHeight w:hRule="exact" w:val="296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B6C1A"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0</w:t>
            </w:r>
            <w:r w:rsidR="00F143B8" w:rsidRPr="00145E54">
              <w:rPr>
                <w:rFonts w:ascii="Times New Roman" w:eastAsia="Times New Roman" w:hAnsi="Times New Roman" w:cs="Times New Roman"/>
                <w:color w:val="000000"/>
                <w:w w:val="97"/>
                <w:sz w:val="20"/>
                <w:szCs w:val="20"/>
              </w:rPr>
              <w:t>.09.2022</w:t>
            </w:r>
          </w:p>
        </w:tc>
        <w:tc>
          <w:tcPr>
            <w:tcW w:w="411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Определять и формулировать тему и основную мысль прочитанных мифов.</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сравнивать их поступки; </w:t>
            </w:r>
            <w:proofErr w:type="gramStart"/>
            <w:r w:rsidRPr="00145E54">
              <w:rPr>
                <w:rFonts w:ascii="Times New Roman" w:eastAsia="Times New Roman" w:hAnsi="Times New Roman" w:cs="Times New Roman"/>
                <w:color w:val="000000"/>
                <w:w w:val="97"/>
                <w:sz w:val="20"/>
                <w:szCs w:val="20"/>
                <w:lang w:val="ru-RU"/>
              </w:rPr>
              <w:t>Высказывать своё отношение</w:t>
            </w:r>
            <w:proofErr w:type="gramEnd"/>
            <w:r w:rsidRPr="00145E54">
              <w:rPr>
                <w:rFonts w:ascii="Times New Roman" w:eastAsia="Times New Roman" w:hAnsi="Times New Roman" w:cs="Times New Roman"/>
                <w:color w:val="000000"/>
                <w:w w:val="97"/>
                <w:sz w:val="20"/>
                <w:szCs w:val="20"/>
                <w:lang w:val="ru-RU"/>
              </w:rPr>
              <w:t xml:space="preserve"> к событиям и эпическим героям; Участвовать в разработке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учебных проектов; Пользоваться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библиотечным каталогом для поиска книги; Писать сочинение о любимом эпическом герое;</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662895" w:rsidRDefault="00F143B8" w:rsidP="00662895">
            <w:pPr>
              <w:autoSpaceDE w:val="0"/>
              <w:autoSpaceDN w:val="0"/>
              <w:spacing w:after="0" w:line="240" w:lineRule="auto"/>
              <w:ind w:left="72"/>
              <w:jc w:val="both"/>
              <w:rPr>
                <w:rFonts w:ascii="Times New Roman" w:eastAsia="Times New Roman" w:hAnsi="Times New Roman" w:cs="Times New Roman"/>
                <w:color w:val="000000"/>
                <w:w w:val="97"/>
                <w:sz w:val="20"/>
                <w:szCs w:val="20"/>
                <w:lang w:val="ru-RU"/>
              </w:rPr>
            </w:pPr>
            <w:r w:rsidRPr="00145E54">
              <w:rPr>
                <w:rFonts w:ascii="Times New Roman" w:eastAsia="Times New Roman" w:hAnsi="Times New Roman" w:cs="Times New Roman"/>
                <w:color w:val="000000"/>
                <w:w w:val="97"/>
                <w:sz w:val="20"/>
                <w:szCs w:val="20"/>
                <w:lang w:val="ru-RU"/>
              </w:rPr>
              <w:t xml:space="preserve">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rsidTr="003253FF">
        <w:trPr>
          <w:trHeight w:hRule="exact" w:val="348"/>
        </w:trPr>
        <w:tc>
          <w:tcPr>
            <w:tcW w:w="49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0631"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rsidTr="003253FF">
        <w:trPr>
          <w:trHeight w:hRule="exact" w:val="328"/>
        </w:trPr>
        <w:tc>
          <w:tcPr>
            <w:tcW w:w="1616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Раздел</w:t>
            </w:r>
            <w:proofErr w:type="spellEnd"/>
            <w:r w:rsidRPr="00145E54">
              <w:rPr>
                <w:rFonts w:ascii="Times New Roman" w:eastAsia="Times New Roman" w:hAnsi="Times New Roman" w:cs="Times New Roman"/>
                <w:color w:val="000000"/>
                <w:w w:val="97"/>
                <w:sz w:val="20"/>
                <w:szCs w:val="20"/>
              </w:rPr>
              <w:t xml:space="preserve"> 2.</w:t>
            </w:r>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Фольклор</w:t>
            </w:r>
            <w:proofErr w:type="spellEnd"/>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rPr>
      </w:pPr>
    </w:p>
    <w:p w:rsidR="00DE6561" w:rsidRPr="00145E54" w:rsidRDefault="00DE6561" w:rsidP="00145E54">
      <w:pPr>
        <w:spacing w:after="0" w:line="240" w:lineRule="auto"/>
        <w:jc w:val="both"/>
        <w:rPr>
          <w:rFonts w:ascii="Times New Roman" w:hAnsi="Times New Roman" w:cs="Times New Roman"/>
          <w:sz w:val="20"/>
          <w:szCs w:val="20"/>
        </w:rPr>
        <w:sectPr w:rsidR="00DE6561" w:rsidRPr="00145E54">
          <w:pgSz w:w="16840" w:h="11900"/>
          <w:pgMar w:top="282" w:right="640" w:bottom="1242"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rPr>
      </w:pPr>
    </w:p>
    <w:tbl>
      <w:tblPr>
        <w:tblW w:w="16160" w:type="dxa"/>
        <w:tblInd w:w="-279" w:type="dxa"/>
        <w:tblLayout w:type="fixed"/>
        <w:tblLook w:val="04A0"/>
      </w:tblPr>
      <w:tblGrid>
        <w:gridCol w:w="568"/>
        <w:gridCol w:w="4394"/>
        <w:gridCol w:w="567"/>
        <w:gridCol w:w="992"/>
        <w:gridCol w:w="993"/>
        <w:gridCol w:w="992"/>
        <w:gridCol w:w="4111"/>
        <w:gridCol w:w="1134"/>
        <w:gridCol w:w="2409"/>
      </w:tblGrid>
      <w:tr w:rsidR="00DE6561" w:rsidRPr="003253FF" w:rsidTr="003253FF">
        <w:trPr>
          <w:trHeight w:hRule="exact" w:val="346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Малые жанры: пословицы, поговорки, загадки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B6C1A"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4</w:t>
            </w:r>
            <w:r w:rsidR="00F143B8" w:rsidRPr="00145E54">
              <w:rPr>
                <w:rFonts w:ascii="Times New Roman" w:eastAsia="Times New Roman" w:hAnsi="Times New Roman" w:cs="Times New Roman"/>
                <w:color w:val="000000"/>
                <w:w w:val="97"/>
                <w:sz w:val="20"/>
                <w:szCs w:val="20"/>
              </w:rPr>
              <w:t>.09.2022 15.09.2022</w:t>
            </w:r>
          </w:p>
        </w:tc>
        <w:tc>
          <w:tcPr>
            <w:tcW w:w="411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фольклорные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малых жанров;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Отличать пословицы от поговорок;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русские пословицы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поговорки с пословицами и поговорками других народов;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Уметь сочинять и разгадывать загадки;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3253FF">
        <w:trPr>
          <w:trHeight w:hRule="exact" w:val="236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B6C1A"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7</w:t>
            </w:r>
            <w:r w:rsidR="00F143B8" w:rsidRPr="00145E54">
              <w:rPr>
                <w:rFonts w:ascii="Times New Roman" w:eastAsia="Times New Roman" w:hAnsi="Times New Roman" w:cs="Times New Roman"/>
                <w:color w:val="000000"/>
                <w:w w:val="97"/>
                <w:sz w:val="20"/>
                <w:szCs w:val="20"/>
              </w:rPr>
              <w:t>.09.2022</w:t>
            </w:r>
          </w:p>
        </w:tc>
        <w:tc>
          <w:tcPr>
            <w:tcW w:w="411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Осознание нравоучительного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философского характера произведений УНТ. </w:t>
            </w:r>
            <w:proofErr w:type="spellStart"/>
            <w:r w:rsidRPr="00145E54">
              <w:rPr>
                <w:rFonts w:ascii="Times New Roman" w:eastAsia="Times New Roman" w:hAnsi="Times New Roman" w:cs="Times New Roman"/>
                <w:color w:val="000000"/>
                <w:w w:val="97"/>
                <w:sz w:val="20"/>
                <w:szCs w:val="20"/>
              </w:rPr>
              <w:t>Составление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связного</w:t>
            </w:r>
            <w:proofErr w:type="spellEnd"/>
            <w:r w:rsidRPr="00145E54">
              <w:rPr>
                <w:rFonts w:ascii="Times New Roman" w:eastAsia="Times New Roman" w:hAnsi="Times New Roman" w:cs="Times New Roman"/>
                <w:color w:val="000000"/>
                <w:w w:val="97"/>
                <w:sz w:val="20"/>
                <w:szCs w:val="20"/>
              </w:rPr>
              <w:t xml:space="preserve"> </w:t>
            </w:r>
            <w:r w:rsidRPr="00145E54">
              <w:rPr>
                <w:rFonts w:ascii="Times New Roman" w:hAnsi="Times New Roman" w:cs="Times New Roman"/>
                <w:sz w:val="20"/>
                <w:szCs w:val="20"/>
              </w:rPr>
              <w:br/>
            </w:r>
            <w:proofErr w:type="spellStart"/>
            <w:r w:rsidRPr="00145E54">
              <w:rPr>
                <w:rFonts w:ascii="Times New Roman" w:eastAsia="Times New Roman" w:hAnsi="Times New Roman" w:cs="Times New Roman"/>
                <w:color w:val="000000"/>
                <w:w w:val="97"/>
                <w:sz w:val="20"/>
                <w:szCs w:val="20"/>
              </w:rPr>
              <w:t>высказывания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пословице</w:t>
            </w:r>
            <w:proofErr w:type="spellEnd"/>
            <w:r w:rsidRPr="00145E54">
              <w:rPr>
                <w:rFonts w:ascii="Times New Roman" w:eastAsia="Times New Roman" w:hAnsi="Times New Roman" w:cs="Times New Roman"/>
                <w:color w:val="000000"/>
                <w:w w:val="97"/>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3253FF"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3253FF">
        <w:trPr>
          <w:trHeight w:hRule="exact" w:val="468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lastRenderedPageBreak/>
              <w:t>2.3.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Сказки народов России и народов мира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B6C1A"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21</w:t>
            </w:r>
            <w:r>
              <w:rPr>
                <w:rFonts w:ascii="Times New Roman" w:eastAsia="Times New Roman" w:hAnsi="Times New Roman" w:cs="Times New Roman"/>
                <w:color w:val="000000"/>
                <w:w w:val="97"/>
                <w:sz w:val="20"/>
                <w:szCs w:val="20"/>
              </w:rPr>
              <w:t>.09.2022 2</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.09.2022</w:t>
            </w:r>
          </w:p>
          <w:p w:rsidR="00AB6C1A"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24.09.2022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28.09.2022</w:t>
            </w:r>
          </w:p>
          <w:p w:rsidR="00763835" w:rsidRPr="00AB6C1A"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29.09.2022</w:t>
            </w:r>
          </w:p>
        </w:tc>
        <w:tc>
          <w:tcPr>
            <w:tcW w:w="411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3253FF">
            <w:pPr>
              <w:autoSpaceDE w:val="0"/>
              <w:autoSpaceDN w:val="0"/>
              <w:spacing w:after="0" w:line="240" w:lineRule="auto"/>
              <w:ind w:left="72"/>
              <w:rPr>
                <w:rFonts w:ascii="Times New Roman" w:hAnsi="Times New Roman" w:cs="Times New Roman"/>
                <w:sz w:val="20"/>
                <w:szCs w:val="20"/>
                <w:lang w:val="ru-RU"/>
              </w:rPr>
            </w:pPr>
            <w:proofErr w:type="gramStart"/>
            <w:r w:rsidRPr="00145E54">
              <w:rPr>
                <w:rFonts w:ascii="Times New Roman" w:eastAsia="Times New Roman" w:hAnsi="Times New Roman" w:cs="Times New Roman"/>
                <w:color w:val="000000"/>
                <w:w w:val="97"/>
                <w:sz w:val="20"/>
                <w:szCs w:val="20"/>
                <w:lang w:val="ru-RU"/>
              </w:rPr>
              <w:t xml:space="preserve">Выразительно читать;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(кратко;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подробно;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выборочно) сказки;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Определять виды сказок (волшебные;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бытовые;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 животных);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и формулировать тему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основную мысль прочитанной сказки; Характеризовать героев сказок;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оценивать их поступки; Определять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особенности языка и композиции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народных сказок разных народов (зачин; концовка;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постоянные эпитеты;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устойчивые выражения и др.); Сочинять собственные сказки;</w:t>
            </w:r>
            <w:proofErr w:type="gram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употребляя сказочные устойчивые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выражения; Инсценировать любимую сказку</w:t>
            </w:r>
            <w:r w:rsidR="003253FF">
              <w:rPr>
                <w:rFonts w:ascii="Times New Roman" w:eastAsia="Times New Roman" w:hAnsi="Times New Roman" w:cs="Times New Roman"/>
                <w:color w:val="000000"/>
                <w:w w:val="97"/>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Практическая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работа</w:t>
            </w:r>
            <w:proofErr w:type="spellEnd"/>
            <w:r w:rsidRPr="00145E54">
              <w:rPr>
                <w:rFonts w:ascii="Times New Roman" w:eastAsia="Times New Roman" w:hAnsi="Times New Roman" w:cs="Times New Roman"/>
                <w:color w:val="000000"/>
                <w:w w:val="97"/>
                <w:sz w:val="20"/>
                <w:szCs w:val="20"/>
              </w:rPr>
              <w:t>;</w:t>
            </w: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150"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01</w:t>
            </w:r>
            <w:r w:rsidRPr="00763835">
              <w:rPr>
                <w:rFonts w:ascii="Times New Roman" w:eastAsia="Times New Roman" w:hAnsi="Times New Roman" w:cs="Times New Roman"/>
                <w:color w:val="000000"/>
                <w:w w:val="97"/>
                <w:sz w:val="20"/>
                <w:szCs w:val="20"/>
                <w:lang w:val="ru-RU"/>
              </w:rPr>
              <w:t>.</w:t>
            </w:r>
            <w:r>
              <w:rPr>
                <w:rFonts w:ascii="Times New Roman" w:eastAsia="Times New Roman" w:hAnsi="Times New Roman" w:cs="Times New Roman"/>
                <w:color w:val="000000"/>
                <w:w w:val="97"/>
                <w:sz w:val="20"/>
                <w:szCs w:val="20"/>
                <w:lang w:val="ru-RU"/>
              </w:rPr>
              <w:t>10</w:t>
            </w:r>
            <w:r w:rsidR="00F143B8" w:rsidRPr="00763835">
              <w:rPr>
                <w:rFonts w:ascii="Times New Roman" w:eastAsia="Times New Roman" w:hAnsi="Times New Roman" w:cs="Times New Roman"/>
                <w:color w:val="000000"/>
                <w:w w:val="97"/>
                <w:sz w:val="20"/>
                <w:szCs w:val="20"/>
                <w:lang w:val="ru-RU"/>
              </w:rPr>
              <w:t>.2022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пересказывать (кратко, подробно, выборочно) сказки, отвечать на вопросы; Определять виды сказок (волшебные, бытовые, 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животных);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и формулировать тему и основную мысль прочитанной сказки; Характеризовать героев сказок,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оценивать их поступки; Определять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особенности языка и композиции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народных сказок разных народов (зачин, концовка, постоянные эпитеты,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устойчивые словосочетания.</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Уметь</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пересказывать</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сказки</w:t>
            </w:r>
            <w:proofErr w:type="spellEnd"/>
            <w:r w:rsidRPr="00145E54">
              <w:rPr>
                <w:rFonts w:ascii="Times New Roman" w:eastAsia="Times New Roman" w:hAnsi="Times New Roman" w:cs="Times New Roman"/>
                <w:color w:val="000000"/>
                <w:w w:val="97"/>
                <w:sz w:val="20"/>
                <w:szCs w:val="20"/>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9</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3253F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Раздел 3.</w:t>
            </w:r>
            <w:r w:rsidRPr="00145E54">
              <w:rPr>
                <w:rFonts w:ascii="Times New Roman" w:eastAsia="Times New Roman" w:hAnsi="Times New Roman" w:cs="Times New Roman"/>
                <w:b/>
                <w:color w:val="000000"/>
                <w:w w:val="97"/>
                <w:sz w:val="20"/>
                <w:szCs w:val="20"/>
                <w:lang w:val="ru-RU"/>
              </w:rPr>
              <w:t xml:space="preserve"> Литература первой половины </w:t>
            </w:r>
            <w:r w:rsidRPr="00145E54">
              <w:rPr>
                <w:rFonts w:ascii="Times New Roman" w:eastAsia="Times New Roman" w:hAnsi="Times New Roman" w:cs="Times New Roman"/>
                <w:b/>
                <w:color w:val="000000"/>
                <w:w w:val="97"/>
                <w:sz w:val="20"/>
                <w:szCs w:val="20"/>
              </w:rPr>
              <w:t>XIX</w:t>
            </w:r>
            <w:r w:rsidRPr="00145E54">
              <w:rPr>
                <w:rFonts w:ascii="Times New Roman" w:eastAsia="Times New Roman" w:hAnsi="Times New Roman" w:cs="Times New Roman"/>
                <w:b/>
                <w:color w:val="000000"/>
                <w:w w:val="97"/>
                <w:sz w:val="20"/>
                <w:szCs w:val="20"/>
                <w:lang w:val="ru-RU"/>
              </w:rPr>
              <w:t xml:space="preserve"> века</w:t>
            </w:r>
          </w:p>
        </w:tc>
      </w:tr>
      <w:tr w:rsidR="00DE6561" w:rsidRPr="003253FF" w:rsidTr="00C95F48">
        <w:trPr>
          <w:trHeight w:hRule="exact" w:val="27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И. А. Крылов. Басни (три по выбору). «Волк на псарне», «Листы и Корни», «Свинья под Дубом», «Квартет», «Осёл и Соловей», «Ворона и Лисица»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05.10.2022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06.10.2022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08.10.2022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12.10.2022</w:t>
            </w:r>
          </w:p>
          <w:p w:rsidR="00763835" w:rsidRPr="00AB6C1A" w:rsidRDefault="00763835" w:rsidP="00145E54">
            <w:pPr>
              <w:autoSpaceDE w:val="0"/>
              <w:autoSpaceDN w:val="0"/>
              <w:spacing w:after="0" w:line="240" w:lineRule="auto"/>
              <w:jc w:val="both"/>
              <w:rPr>
                <w:rFonts w:ascii="Times New Roman" w:hAnsi="Times New Roman" w:cs="Times New Roman"/>
                <w:sz w:val="20"/>
                <w:szCs w:val="20"/>
                <w:lang w:val="ru-RU"/>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басню;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 том числе по ролям; Определять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тему и основную мысль прочитанной басни;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Находить значение незнакомого слова в словаре;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Инсценировать басню; Определять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художественные особенности басенного жанра; Иметь первоначальное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представление об аллегории и морали; Читать басню наизусть (по выбору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обучающегося</w:t>
            </w:r>
            <w:proofErr w:type="gramStart"/>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6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13</w:t>
            </w:r>
            <w:r w:rsidR="00F143B8" w:rsidRPr="00145E54">
              <w:rPr>
                <w:rFonts w:ascii="Times New Roman" w:eastAsia="Times New Roman" w:hAnsi="Times New Roman" w:cs="Times New Roman"/>
                <w:color w:val="000000"/>
                <w:w w:val="97"/>
                <w:sz w:val="20"/>
                <w:szCs w:val="20"/>
              </w:rPr>
              <w:t>.10.2022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15.10.2022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басню, в том числе по ролям; Определять и формулировать тему и основную мысль прочитанной басни;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Находить значение незнакомого слова в словаре;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Инсценировать басню; Определять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художественные особенности басенного жанра;</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Создавать связный письменный текст по предложенной теме "Мудрые уроки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басен И.А. Крылова"</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r w:rsidRPr="00145E54">
              <w:rPr>
                <w:rFonts w:ascii="Times New Roman" w:hAnsi="Times New Roman" w:cs="Times New Roman"/>
                <w:sz w:val="20"/>
                <w:szCs w:val="20"/>
              </w:rPr>
              <w:br/>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 xml:space="preserve">/14/5/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186"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495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А. С. Пушкин. Стихотворения (не менее трёх). «Зимнее утро»</w:t>
            </w:r>
            <w:proofErr w:type="gramStart"/>
            <w:r w:rsidRPr="00145E54">
              <w:rPr>
                <w:rFonts w:ascii="Times New Roman" w:eastAsia="Times New Roman" w:hAnsi="Times New Roman" w:cs="Times New Roman"/>
                <w:color w:val="000000"/>
                <w:w w:val="97"/>
                <w:sz w:val="20"/>
                <w:szCs w:val="20"/>
                <w:lang w:val="ru-RU"/>
              </w:rPr>
              <w:t>,«</w:t>
            </w:r>
            <w:proofErr w:type="gramEnd"/>
            <w:r w:rsidRPr="00145E54">
              <w:rPr>
                <w:rFonts w:ascii="Times New Roman" w:eastAsia="Times New Roman" w:hAnsi="Times New Roman" w:cs="Times New Roman"/>
                <w:color w:val="000000"/>
                <w:w w:val="97"/>
                <w:sz w:val="20"/>
                <w:szCs w:val="20"/>
                <w:lang w:val="ru-RU"/>
              </w:rPr>
              <w:t xml:space="preserve">Зимний вечер», «Няне» и др. </w:t>
            </w:r>
            <w:r w:rsidRPr="00145E54">
              <w:rPr>
                <w:rFonts w:ascii="Times New Roman" w:eastAsia="Times New Roman" w:hAnsi="Times New Roman" w:cs="Times New Roman"/>
                <w:color w:val="000000"/>
                <w:w w:val="97"/>
                <w:sz w:val="20"/>
                <w:szCs w:val="20"/>
              </w:rPr>
              <w:t>«</w:t>
            </w:r>
            <w:proofErr w:type="spellStart"/>
            <w:r w:rsidRPr="00145E54">
              <w:rPr>
                <w:rFonts w:ascii="Times New Roman" w:eastAsia="Times New Roman" w:hAnsi="Times New Roman" w:cs="Times New Roman"/>
                <w:color w:val="000000"/>
                <w:w w:val="97"/>
                <w:sz w:val="20"/>
                <w:szCs w:val="20"/>
              </w:rPr>
              <w:t>Сказка</w:t>
            </w:r>
            <w:proofErr w:type="spellEnd"/>
            <w:r w:rsidRPr="00145E54">
              <w:rPr>
                <w:rFonts w:ascii="Times New Roman" w:eastAsia="Times New Roman" w:hAnsi="Times New Roman" w:cs="Times New Roman"/>
                <w:color w:val="000000"/>
                <w:w w:val="97"/>
                <w:sz w:val="20"/>
                <w:szCs w:val="20"/>
              </w:rPr>
              <w:t xml:space="preserve"> о </w:t>
            </w:r>
            <w:proofErr w:type="spellStart"/>
            <w:r w:rsidRPr="00145E54">
              <w:rPr>
                <w:rFonts w:ascii="Times New Roman" w:eastAsia="Times New Roman" w:hAnsi="Times New Roman" w:cs="Times New Roman"/>
                <w:color w:val="000000"/>
                <w:w w:val="97"/>
                <w:sz w:val="20"/>
                <w:szCs w:val="20"/>
              </w:rPr>
              <w:t>мёртвой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царевне</w:t>
            </w:r>
            <w:proofErr w:type="spellEnd"/>
            <w:r w:rsidRPr="00145E54">
              <w:rPr>
                <w:rFonts w:ascii="Times New Roman" w:eastAsia="Times New Roman" w:hAnsi="Times New Roman" w:cs="Times New Roman"/>
                <w:color w:val="000000"/>
                <w:w w:val="97"/>
                <w:sz w:val="20"/>
                <w:szCs w:val="20"/>
              </w:rPr>
              <w:t xml:space="preserve"> и о </w:t>
            </w:r>
            <w:proofErr w:type="spellStart"/>
            <w:r w:rsidRPr="00145E54">
              <w:rPr>
                <w:rFonts w:ascii="Times New Roman" w:eastAsia="Times New Roman" w:hAnsi="Times New Roman" w:cs="Times New Roman"/>
                <w:color w:val="000000"/>
                <w:w w:val="97"/>
                <w:sz w:val="20"/>
                <w:szCs w:val="20"/>
              </w:rPr>
              <w:t>семи</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богатырях</w:t>
            </w:r>
            <w:proofErr w:type="spellEnd"/>
            <w:r w:rsidRPr="00145E54">
              <w:rPr>
                <w:rFonts w:ascii="Times New Roman" w:eastAsia="Times New Roman" w:hAnsi="Times New Roman" w:cs="Times New Roman"/>
                <w:color w:val="000000"/>
                <w:w w:val="97"/>
                <w:sz w:val="20"/>
                <w:szCs w:val="20"/>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19</w:t>
            </w:r>
            <w:r w:rsidR="00AB6C1A">
              <w:rPr>
                <w:rFonts w:ascii="Times New Roman" w:eastAsia="Times New Roman" w:hAnsi="Times New Roman" w:cs="Times New Roman"/>
                <w:color w:val="000000"/>
                <w:w w:val="97"/>
                <w:sz w:val="20"/>
                <w:szCs w:val="20"/>
              </w:rPr>
              <w:t xml:space="preserve">.10.2022 </w:t>
            </w:r>
            <w:r>
              <w:rPr>
                <w:rFonts w:ascii="Times New Roman" w:eastAsia="Times New Roman" w:hAnsi="Times New Roman" w:cs="Times New Roman"/>
                <w:color w:val="000000"/>
                <w:w w:val="97"/>
                <w:sz w:val="20"/>
                <w:szCs w:val="20"/>
                <w:lang w:val="ru-RU"/>
              </w:rPr>
              <w:t>20</w:t>
            </w:r>
            <w:r w:rsidR="00F143B8" w:rsidRPr="00145E54">
              <w:rPr>
                <w:rFonts w:ascii="Times New Roman" w:eastAsia="Times New Roman" w:hAnsi="Times New Roman" w:cs="Times New Roman"/>
                <w:color w:val="000000"/>
                <w:w w:val="97"/>
                <w:sz w:val="20"/>
                <w:szCs w:val="20"/>
              </w:rPr>
              <w:t>.10.2022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22.10.2022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26.10.2022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27.10.2022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09.11.2022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стихотворения; Отличать поэтический текст от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прозаического;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аргументировать свой ответ; Определять тематическое единство подобранных произведений;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средства художественной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изобразительности в лирических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произведениях (эпитет;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метафору;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олицетворение;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сравнение); Выполнять письменные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работы по первоначальному анализу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стихотворения;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Заучивать стихотворения наизусть;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Выразительно читать сказку;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по содержанию; Определять идейно- тематическое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содержание сказки А. С. Пушкина;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своеобразие авторской сказки и её отличие от народной;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Выделять ключевые эпизоды в тексте произведения; Сопоставлять сказку с другими видами искусства;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Практическая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работа</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34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М. Ю. Лермонтов. Стихотворение «Бородино»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763835"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lang w:val="ru-RU"/>
              </w:rPr>
              <w:t>10</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AB6C1A">
              <w:rPr>
                <w:rFonts w:ascii="Times New Roman" w:eastAsia="Times New Roman" w:hAnsi="Times New Roman" w:cs="Times New Roman"/>
                <w:color w:val="000000"/>
                <w:w w:val="97"/>
                <w:sz w:val="20"/>
                <w:szCs w:val="20"/>
              </w:rPr>
              <w:t xml:space="preserve">.2022 </w:t>
            </w:r>
            <w:r w:rsidR="00AB6C1A">
              <w:rPr>
                <w:rFonts w:ascii="Times New Roman" w:eastAsia="Times New Roman" w:hAnsi="Times New Roman" w:cs="Times New Roman"/>
                <w:color w:val="000000"/>
                <w:w w:val="97"/>
                <w:sz w:val="20"/>
                <w:szCs w:val="20"/>
                <w:lang w:val="ru-RU"/>
              </w:rPr>
              <w:t>12</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стихотворение; Отвечать на вопросы по прочитанному тексту;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задавать вопросы с целью понимания содержания стихотворения; Определять его историческую основу;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идейно-тематическое содержание;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позицию автора; Выявлять жанровые признаки и средства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художественной изобразительности в произведении (эпитет;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олицетворение;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метафора);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Заучивать стихотворение наизусть;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Писать мини-сочинение</w:t>
            </w:r>
            <w:proofErr w:type="gramStart"/>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440"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387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Н. В. Гоголь. Повесть «Ночь перед Рождеством»</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763835"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lang w:val="ru-RU"/>
              </w:rPr>
              <w:t>16</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AB6C1A">
              <w:rPr>
                <w:rFonts w:ascii="Times New Roman" w:eastAsia="Times New Roman" w:hAnsi="Times New Roman" w:cs="Times New Roman"/>
                <w:color w:val="000000"/>
                <w:w w:val="97"/>
                <w:sz w:val="20"/>
                <w:szCs w:val="20"/>
              </w:rPr>
              <w:t>.2022 1</w:t>
            </w:r>
            <w:r>
              <w:rPr>
                <w:rFonts w:ascii="Times New Roman" w:eastAsia="Times New Roman" w:hAnsi="Times New Roman" w:cs="Times New Roman"/>
                <w:color w:val="000000"/>
                <w:w w:val="97"/>
                <w:sz w:val="20"/>
                <w:szCs w:val="20"/>
                <w:lang w:val="ru-RU"/>
              </w:rPr>
              <w:t>7</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Читать выразительно прозаический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Учиться самостоятельно формулировать вопросы; Пересказывать (кратко;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подробно;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выборочно) текст повести;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Выделять ключевые эпизоды в тексте произведения; Составлять устный отзыв о прочитанном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художественные средства; создающие фантастический настрой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повести;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а также картины народной жизни;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близость повести к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народным сказкам и легендам;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Пользоваться библиотечным каталогом для поиска книги;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B6C1A"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9</w:t>
            </w:r>
            <w:r>
              <w:rPr>
                <w:rFonts w:ascii="Times New Roman" w:eastAsia="Times New Roman" w:hAnsi="Times New Roman" w:cs="Times New Roman"/>
                <w:color w:val="000000"/>
                <w:w w:val="97"/>
                <w:sz w:val="20"/>
                <w:szCs w:val="20"/>
              </w:rPr>
              <w:t>.1</w:t>
            </w:r>
            <w:r w:rsidR="00763835">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Выделять ключевые эпизоды в тексте произведения; Составлять устный отзыв о прочитанном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Определять художественные средства, давать характеристику героям.</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17</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3253F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Раздел 4.</w:t>
            </w:r>
            <w:r w:rsidRPr="00145E54">
              <w:rPr>
                <w:rFonts w:ascii="Times New Roman" w:eastAsia="Times New Roman" w:hAnsi="Times New Roman" w:cs="Times New Roman"/>
                <w:b/>
                <w:color w:val="000000"/>
                <w:w w:val="97"/>
                <w:sz w:val="20"/>
                <w:szCs w:val="20"/>
                <w:lang w:val="ru-RU"/>
              </w:rPr>
              <w:t xml:space="preserve"> Литература второй половины </w:t>
            </w:r>
            <w:r w:rsidRPr="00145E54">
              <w:rPr>
                <w:rFonts w:ascii="Times New Roman" w:eastAsia="Times New Roman" w:hAnsi="Times New Roman" w:cs="Times New Roman"/>
                <w:b/>
                <w:color w:val="000000"/>
                <w:w w:val="97"/>
                <w:sz w:val="20"/>
                <w:szCs w:val="20"/>
              </w:rPr>
              <w:t>XIX</w:t>
            </w:r>
            <w:r w:rsidRPr="00145E54">
              <w:rPr>
                <w:rFonts w:ascii="Times New Roman" w:eastAsia="Times New Roman" w:hAnsi="Times New Roman" w:cs="Times New Roman"/>
                <w:b/>
                <w:color w:val="000000"/>
                <w:w w:val="97"/>
                <w:sz w:val="20"/>
                <w:szCs w:val="20"/>
                <w:lang w:val="ru-RU"/>
              </w:rPr>
              <w:t xml:space="preserve"> века </w:t>
            </w:r>
          </w:p>
        </w:tc>
      </w:tr>
      <w:tr w:rsidR="00DE6561" w:rsidRPr="003253FF" w:rsidTr="00C95F48">
        <w:trPr>
          <w:trHeight w:hRule="exact" w:val="28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И. С. Тургенев. Рассказ «Муму»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23</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AB6C1A">
              <w:rPr>
                <w:rFonts w:ascii="Times New Roman" w:eastAsia="Times New Roman" w:hAnsi="Times New Roman" w:cs="Times New Roman"/>
                <w:color w:val="000000"/>
                <w:w w:val="97"/>
                <w:sz w:val="20"/>
                <w:szCs w:val="20"/>
              </w:rPr>
              <w:t>.2022 2</w:t>
            </w:r>
            <w:r>
              <w:rPr>
                <w:rFonts w:ascii="Times New Roman" w:eastAsia="Times New Roman" w:hAnsi="Times New Roman" w:cs="Times New Roman"/>
                <w:color w:val="000000"/>
                <w:w w:val="97"/>
                <w:sz w:val="20"/>
                <w:szCs w:val="20"/>
                <w:lang w:val="ru-RU"/>
              </w:rPr>
              <w:t>4</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26.11.2022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30.11.2022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Выразительно читать рассказ;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(подробно и сжато);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Выделять наиболее яркие эпизоды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Составлять простой план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тему;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идею произведения; Характеризовать главных героев рассказа; Составлять устный портрет Герасима;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роль пейзажных описаний; Писать сочинение по содержанию </w:t>
            </w:r>
            <w:r w:rsidRPr="00145E54">
              <w:rPr>
                <w:rFonts w:ascii="Times New Roman" w:hAnsi="Times New Roman" w:cs="Times New Roman"/>
                <w:sz w:val="20"/>
                <w:szCs w:val="20"/>
                <w:lang w:val="ru-RU"/>
              </w:rPr>
              <w:br/>
            </w:r>
            <w:proofErr w:type="spellStart"/>
            <w:r w:rsidRPr="00145E54">
              <w:rPr>
                <w:rFonts w:ascii="Times New Roman" w:eastAsia="Times New Roman" w:hAnsi="Times New Roman" w:cs="Times New Roman"/>
                <w:color w:val="000000"/>
                <w:w w:val="97"/>
                <w:sz w:val="20"/>
                <w:szCs w:val="20"/>
              </w:rPr>
              <w:t>рассказа</w:t>
            </w:r>
            <w:proofErr w:type="spellEnd"/>
            <w:proofErr w:type="gramStart"/>
            <w:r w:rsidRPr="00145E54">
              <w:rPr>
                <w:rFonts w:ascii="Times New Roman" w:eastAsia="Times New Roman" w:hAnsi="Times New Roman" w:cs="Times New Roman"/>
                <w:color w:val="000000"/>
                <w:w w:val="97"/>
                <w:sz w:val="20"/>
                <w:szCs w:val="20"/>
              </w:rPr>
              <w:t xml:space="preserve">; </w:t>
            </w:r>
            <w:r w:rsidRPr="00145E54">
              <w:rPr>
                <w:rFonts w:ascii="Times New Roman" w:hAnsi="Times New Roman" w:cs="Times New Roman"/>
                <w:sz w:val="20"/>
                <w:szCs w:val="20"/>
              </w:rPr>
              <w:br/>
            </w:r>
            <w:r w:rsidRPr="00145E54">
              <w:rPr>
                <w:rFonts w:ascii="Times New Roman" w:eastAsia="Times New Roman" w:hAnsi="Times New Roman" w:cs="Times New Roman"/>
                <w:color w:val="000000"/>
                <w:w w:val="97"/>
                <w:sz w:val="20"/>
                <w:szCs w:val="20"/>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Практическая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работа</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814"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01</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03.12.2022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Составлять устный портрет Герасима; Определять роль пейзажных описаний; Писать сочинение по содержанию </w:t>
            </w:r>
            <w:r w:rsidRPr="00145E54">
              <w:rPr>
                <w:rFonts w:ascii="Times New Roman" w:hAnsi="Times New Roman" w:cs="Times New Roman"/>
                <w:sz w:val="20"/>
                <w:szCs w:val="20"/>
                <w:lang w:val="ru-RU"/>
              </w:rPr>
              <w:br/>
            </w:r>
            <w:proofErr w:type="spellStart"/>
            <w:r w:rsidRPr="00145E54">
              <w:rPr>
                <w:rFonts w:ascii="Times New Roman" w:eastAsia="Times New Roman" w:hAnsi="Times New Roman" w:cs="Times New Roman"/>
                <w:color w:val="000000"/>
                <w:w w:val="97"/>
                <w:sz w:val="20"/>
                <w:szCs w:val="20"/>
              </w:rPr>
              <w:t>рассказа</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26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Н. А. Некрасов. Стихотворения (не менее двух). «Крестьянские дети»</w:t>
            </w:r>
            <w:proofErr w:type="gramStart"/>
            <w:r w:rsidRPr="00145E54">
              <w:rPr>
                <w:rFonts w:ascii="Times New Roman" w:eastAsia="Times New Roman" w:hAnsi="Times New Roman" w:cs="Times New Roman"/>
                <w:color w:val="000000"/>
                <w:w w:val="97"/>
                <w:sz w:val="20"/>
                <w:szCs w:val="20"/>
                <w:lang w:val="ru-RU"/>
              </w:rPr>
              <w:t>.«</w:t>
            </w:r>
            <w:proofErr w:type="gramEnd"/>
            <w:r w:rsidRPr="00145E54">
              <w:rPr>
                <w:rFonts w:ascii="Times New Roman" w:eastAsia="Times New Roman" w:hAnsi="Times New Roman" w:cs="Times New Roman"/>
                <w:color w:val="000000"/>
                <w:w w:val="97"/>
                <w:sz w:val="20"/>
                <w:szCs w:val="20"/>
                <w:lang w:val="ru-RU"/>
              </w:rPr>
              <w:t>Школьник». Поэма «Мороз, Красный нос» (фрагмент)</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07</w:t>
            </w:r>
            <w:r w:rsidR="00AB6C1A">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2</w:t>
            </w:r>
            <w:r>
              <w:rPr>
                <w:rFonts w:ascii="Times New Roman" w:eastAsia="Times New Roman" w:hAnsi="Times New Roman" w:cs="Times New Roman"/>
                <w:color w:val="000000"/>
                <w:w w:val="97"/>
                <w:sz w:val="20"/>
                <w:szCs w:val="20"/>
              </w:rPr>
              <w:t>.2022 08.1</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10.12.2022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поэтический текст; в том числе по ролям; Определять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тематическое содержание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стихотворения; 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лирического героя (автора);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отношение автора к детям; Выявлять средства художественной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выразительности; Заучивать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стихотворение наизусть</w:t>
            </w:r>
            <w:proofErr w:type="gramStart"/>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378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Л. Н. Толстой.</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 xml:space="preserve">Рассказ «Кавказский пленник»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14</w:t>
            </w:r>
            <w:r>
              <w:rPr>
                <w:rFonts w:ascii="Times New Roman" w:eastAsia="Times New Roman" w:hAnsi="Times New Roman" w:cs="Times New Roman"/>
                <w:color w:val="000000"/>
                <w:w w:val="97"/>
                <w:sz w:val="20"/>
                <w:szCs w:val="20"/>
              </w:rPr>
              <w:t xml:space="preserve">.12.2022 </w:t>
            </w:r>
            <w:r>
              <w:rPr>
                <w:rFonts w:ascii="Times New Roman" w:eastAsia="Times New Roman" w:hAnsi="Times New Roman" w:cs="Times New Roman"/>
                <w:color w:val="000000"/>
                <w:w w:val="97"/>
                <w:sz w:val="20"/>
                <w:szCs w:val="20"/>
                <w:lang w:val="ru-RU"/>
              </w:rPr>
              <w:t>15</w:t>
            </w:r>
            <w:r w:rsidR="00F143B8" w:rsidRPr="00145E54">
              <w:rPr>
                <w:rFonts w:ascii="Times New Roman" w:eastAsia="Times New Roman" w:hAnsi="Times New Roman" w:cs="Times New Roman"/>
                <w:color w:val="000000"/>
                <w:w w:val="97"/>
                <w:sz w:val="20"/>
                <w:szCs w:val="20"/>
              </w:rPr>
              <w:t>.12.2022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17.12.2022</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21.12.2022</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22.12.2022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текст рассказа; 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(подробно и сжато);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основную мысль рассказа; определять его композиционные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особенности; Выделять ключевые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эпизоды в тексте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Составлять план сообщения о главных героях произведения; Составлять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сравнительную характеристику Жилина и </w:t>
            </w:r>
            <w:proofErr w:type="spellStart"/>
            <w:r w:rsidRPr="00145E54">
              <w:rPr>
                <w:rFonts w:ascii="Times New Roman" w:eastAsia="Times New Roman" w:hAnsi="Times New Roman" w:cs="Times New Roman"/>
                <w:color w:val="000000"/>
                <w:w w:val="97"/>
                <w:sz w:val="20"/>
                <w:szCs w:val="20"/>
                <w:lang w:val="ru-RU"/>
              </w:rPr>
              <w:t>Костылина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Характеризовать горцев;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их обычаи и нравы;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Давать собственную интерпретацию и оценку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Давать развёрнутый ответ на вопрос; связанный со знанием и пониманием литературного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Письменный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контроль;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письменный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440"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1033"/>
        <w:gridCol w:w="973"/>
        <w:gridCol w:w="2940"/>
        <w:gridCol w:w="1238"/>
        <w:gridCol w:w="2414"/>
      </w:tblGrid>
      <w:tr w:rsidR="00DE6561" w:rsidRPr="003253FF" w:rsidTr="00C95F48">
        <w:trPr>
          <w:trHeight w:hRule="exact" w:val="26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763835"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4</w:t>
            </w:r>
            <w:r w:rsidR="00F143B8" w:rsidRPr="00145E54">
              <w:rPr>
                <w:rFonts w:ascii="Times New Roman" w:eastAsia="Times New Roman" w:hAnsi="Times New Roman" w:cs="Times New Roman"/>
                <w:color w:val="000000"/>
                <w:w w:val="97"/>
                <w:sz w:val="20"/>
                <w:szCs w:val="20"/>
              </w:rPr>
              <w:t>.12.2022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Давать собственную интерпретацию и оценку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Давать развёрнутый ответ на вопрос,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связанный со знанием и пониманием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литературного произведения; выявлять основную мысль рассказа, определять его композиционные особенности; Выделять ключевые эпизоды в тексте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Составлять план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сообщения о главных героях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15</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3253F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Раздел 5.Литература </w:t>
            </w:r>
            <w:r w:rsidRPr="00145E54">
              <w:rPr>
                <w:rFonts w:ascii="Times New Roman" w:eastAsia="Times New Roman" w:hAnsi="Times New Roman" w:cs="Times New Roman"/>
                <w:color w:val="000000"/>
                <w:w w:val="97"/>
                <w:sz w:val="20"/>
                <w:szCs w:val="20"/>
              </w:rPr>
              <w:t>XIX</w:t>
            </w:r>
            <w:r w:rsidRPr="00145E54">
              <w:rPr>
                <w:rFonts w:ascii="Times New Roman" w:eastAsia="Times New Roman" w:hAnsi="Times New Roman" w:cs="Times New Roman"/>
                <w:color w:val="000000"/>
                <w:w w:val="97"/>
                <w:sz w:val="20"/>
                <w:szCs w:val="20"/>
                <w:lang w:val="ru-RU"/>
              </w:rPr>
              <w:t>—ХХ веков</w:t>
            </w:r>
          </w:p>
        </w:tc>
      </w:tr>
      <w:tr w:rsidR="00DE6561" w:rsidRPr="003253FF" w:rsidTr="00C95F48">
        <w:trPr>
          <w:trHeight w:hRule="exact" w:val="28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Стихотворения отечественных поэтов </w:t>
            </w:r>
            <w:r w:rsidRPr="00145E54">
              <w:rPr>
                <w:rFonts w:ascii="Times New Roman" w:eastAsia="Times New Roman" w:hAnsi="Times New Roman" w:cs="Times New Roman"/>
                <w:color w:val="000000"/>
                <w:w w:val="97"/>
                <w:sz w:val="20"/>
                <w:szCs w:val="20"/>
              </w:rPr>
              <w:t>XIX</w:t>
            </w:r>
            <w:r w:rsidRPr="00145E54">
              <w:rPr>
                <w:rFonts w:ascii="Times New Roman" w:eastAsia="Times New Roman" w:hAnsi="Times New Roman" w:cs="Times New Roman"/>
                <w:color w:val="000000"/>
                <w:w w:val="97"/>
                <w:sz w:val="20"/>
                <w:szCs w:val="20"/>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11</w:t>
            </w:r>
            <w:r w:rsidRPr="00763835">
              <w:rPr>
                <w:rFonts w:ascii="Times New Roman" w:eastAsia="Times New Roman" w:hAnsi="Times New Roman" w:cs="Times New Roman"/>
                <w:color w:val="000000"/>
                <w:w w:val="97"/>
                <w:sz w:val="20"/>
                <w:szCs w:val="20"/>
                <w:lang w:val="ru-RU"/>
              </w:rPr>
              <w:t>.</w:t>
            </w:r>
            <w:r>
              <w:rPr>
                <w:rFonts w:ascii="Times New Roman" w:eastAsia="Times New Roman" w:hAnsi="Times New Roman" w:cs="Times New Roman"/>
                <w:color w:val="000000"/>
                <w:w w:val="97"/>
                <w:sz w:val="20"/>
                <w:szCs w:val="20"/>
                <w:lang w:val="ru-RU"/>
              </w:rPr>
              <w:t>01.2023 12</w:t>
            </w:r>
            <w:r w:rsidR="00F143B8" w:rsidRPr="00763835">
              <w:rPr>
                <w:rFonts w:ascii="Times New Roman" w:eastAsia="Times New Roman" w:hAnsi="Times New Roman" w:cs="Times New Roman"/>
                <w:color w:val="000000"/>
                <w:w w:val="97"/>
                <w:sz w:val="20"/>
                <w:szCs w:val="20"/>
                <w:lang w:val="ru-RU"/>
              </w:rPr>
              <w:t>.01.2023</w:t>
            </w:r>
          </w:p>
          <w:p w:rsidR="00763835" w:rsidRDefault="00763835"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14.01.2023</w:t>
            </w:r>
          </w:p>
          <w:p w:rsidR="00763835" w:rsidRPr="00763835" w:rsidRDefault="00763835"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18.01.2023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Выразительно читать стихотворение; определять его тематическое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содержание;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средства художественной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выразительности (эпитет;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метафора;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олицетворение);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музыкальность поэтического текста; Выражать личное читательское отношение к </w:t>
            </w:r>
            <w:proofErr w:type="gramStart"/>
            <w:r w:rsidRPr="00145E54">
              <w:rPr>
                <w:rFonts w:ascii="Times New Roman" w:eastAsia="Times New Roman" w:hAnsi="Times New Roman" w:cs="Times New Roman"/>
                <w:color w:val="000000"/>
                <w:w w:val="97"/>
                <w:sz w:val="20"/>
                <w:szCs w:val="20"/>
                <w:lang w:val="ru-RU"/>
              </w:rPr>
              <w:t>прочитанному</w:t>
            </w:r>
            <w:proofErr w:type="gramEnd"/>
            <w:r w:rsidRPr="00145E54">
              <w:rPr>
                <w:rFonts w:ascii="Times New Roman" w:eastAsia="Times New Roman" w:hAnsi="Times New Roman" w:cs="Times New Roman"/>
                <w:color w:val="000000"/>
                <w:w w:val="97"/>
                <w:sz w:val="20"/>
                <w:szCs w:val="20"/>
                <w:lang w:val="ru-RU"/>
              </w:rPr>
              <w:t xml:space="preserve">; Заучивать одно из стихотворений наизусть;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Практическая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работа</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2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19.01.2023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Умение выполнять анализ стихотворения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416"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1033"/>
        <w:gridCol w:w="973"/>
        <w:gridCol w:w="2940"/>
        <w:gridCol w:w="1238"/>
        <w:gridCol w:w="2414"/>
      </w:tblGrid>
      <w:tr w:rsidR="00DE6561" w:rsidRPr="003253FF" w:rsidTr="00C95F48">
        <w:trPr>
          <w:trHeight w:hRule="exact" w:val="45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Юмористические рассказы отечественных писателей </w:t>
            </w:r>
            <w:r w:rsidRPr="00145E54">
              <w:rPr>
                <w:rFonts w:ascii="Times New Roman" w:eastAsia="Times New Roman" w:hAnsi="Times New Roman" w:cs="Times New Roman"/>
                <w:color w:val="000000"/>
                <w:w w:val="97"/>
                <w:sz w:val="20"/>
                <w:szCs w:val="20"/>
              </w:rPr>
              <w:t>XIX</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XX</w:t>
            </w:r>
            <w:r w:rsidRPr="00145E54">
              <w:rPr>
                <w:rFonts w:ascii="Times New Roman" w:eastAsia="Times New Roman" w:hAnsi="Times New Roman" w:cs="Times New Roman"/>
                <w:color w:val="000000"/>
                <w:w w:val="97"/>
                <w:sz w:val="20"/>
                <w:szCs w:val="20"/>
                <w:lang w:val="ru-RU"/>
              </w:rPr>
              <w:t xml:space="preserve"> веков.  А. П. Чехов (два рассказа по выбору). </w:t>
            </w:r>
            <w:proofErr w:type="spellStart"/>
            <w:r w:rsidRPr="00145E54">
              <w:rPr>
                <w:rFonts w:ascii="Times New Roman" w:eastAsia="Times New Roman" w:hAnsi="Times New Roman" w:cs="Times New Roman"/>
                <w:color w:val="000000"/>
                <w:w w:val="97"/>
                <w:sz w:val="20"/>
                <w:szCs w:val="20"/>
              </w:rPr>
              <w:t>Например</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Лошадиная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фамилия</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Мальчики</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Хирургия</w:t>
            </w:r>
            <w:proofErr w:type="spellEnd"/>
            <w:r w:rsidRPr="00145E54">
              <w:rPr>
                <w:rFonts w:ascii="Times New Roman" w:eastAsia="Times New Roman" w:hAnsi="Times New Roman" w:cs="Times New Roman"/>
                <w:color w:val="000000"/>
                <w:w w:val="97"/>
                <w:sz w:val="20"/>
                <w:szCs w:val="20"/>
              </w:rPr>
              <w:t xml:space="preserve">» и </w:t>
            </w:r>
            <w:proofErr w:type="spellStart"/>
            <w:r w:rsidRPr="00145E54">
              <w:rPr>
                <w:rFonts w:ascii="Times New Roman" w:eastAsia="Times New Roman" w:hAnsi="Times New Roman" w:cs="Times New Roman"/>
                <w:color w:val="000000"/>
                <w:w w:val="97"/>
                <w:sz w:val="20"/>
                <w:szCs w:val="20"/>
              </w:rPr>
              <w:t>др</w:t>
            </w:r>
            <w:proofErr w:type="spellEnd"/>
            <w:r w:rsidRPr="00145E54">
              <w:rPr>
                <w:rFonts w:ascii="Times New Roman" w:eastAsia="Times New Roman" w:hAnsi="Times New Roman" w:cs="Times New Roman"/>
                <w:color w:val="000000"/>
                <w:w w:val="97"/>
                <w:sz w:val="20"/>
                <w:szCs w:val="20"/>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1</w:t>
            </w:r>
            <w:r>
              <w:rPr>
                <w:rFonts w:ascii="Times New Roman" w:eastAsia="Times New Roman" w:hAnsi="Times New Roman" w:cs="Times New Roman"/>
                <w:color w:val="000000"/>
                <w:w w:val="97"/>
                <w:sz w:val="20"/>
                <w:szCs w:val="20"/>
              </w:rPr>
              <w:t>.01.2023 2</w:t>
            </w:r>
            <w:r>
              <w:rPr>
                <w:rFonts w:ascii="Times New Roman" w:eastAsia="Times New Roman" w:hAnsi="Times New Roman" w:cs="Times New Roman"/>
                <w:color w:val="000000"/>
                <w:w w:val="97"/>
                <w:sz w:val="20"/>
                <w:szCs w:val="20"/>
                <w:lang w:val="ru-RU"/>
              </w:rPr>
              <w:t>5</w:t>
            </w:r>
            <w:r w:rsidR="00F143B8" w:rsidRPr="00145E54">
              <w:rPr>
                <w:rFonts w:ascii="Times New Roman" w:eastAsia="Times New Roman" w:hAnsi="Times New Roman" w:cs="Times New Roman"/>
                <w:color w:val="000000"/>
                <w:w w:val="97"/>
                <w:sz w:val="20"/>
                <w:szCs w:val="20"/>
              </w:rPr>
              <w:t>.01.2023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рассказ;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по прочитанному произведению;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задавать вопросы с целью понимания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содержания произведений;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близко к тексту;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роль названия 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литературном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Анализировать произведение с учётом его жанровых особенностей;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 использованием методов смыслового чтения и эстетического анализа;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давать собственную интерпретацию и оценку произведениям; Характеризовать героев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произведения авторов по заданным основаниям;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детали;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создающие комический эффект;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Инсценировать один из рассказов или его фрагмент; Пользоваться библиотечным каталогом для поиска книги;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455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М. М. Зощенко (два рассказа по выбору). Например, «Галоша», «Лёля и Минька», «Ёлка», «Золотые слова», «Встреча»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6</w:t>
            </w:r>
            <w:r>
              <w:rPr>
                <w:rFonts w:ascii="Times New Roman" w:eastAsia="Times New Roman" w:hAnsi="Times New Roman" w:cs="Times New Roman"/>
                <w:color w:val="000000"/>
                <w:w w:val="97"/>
                <w:sz w:val="20"/>
                <w:szCs w:val="20"/>
              </w:rPr>
              <w:t xml:space="preserve">.01.2023 </w:t>
            </w:r>
            <w:r>
              <w:rPr>
                <w:rFonts w:ascii="Times New Roman" w:eastAsia="Times New Roman" w:hAnsi="Times New Roman" w:cs="Times New Roman"/>
                <w:color w:val="000000"/>
                <w:w w:val="97"/>
                <w:sz w:val="20"/>
                <w:szCs w:val="20"/>
                <w:lang w:val="ru-RU"/>
              </w:rPr>
              <w:t>28</w:t>
            </w:r>
            <w:r w:rsidR="00F143B8" w:rsidRPr="00145E54">
              <w:rPr>
                <w:rFonts w:ascii="Times New Roman" w:eastAsia="Times New Roman" w:hAnsi="Times New Roman" w:cs="Times New Roman"/>
                <w:color w:val="000000"/>
                <w:w w:val="97"/>
                <w:sz w:val="20"/>
                <w:szCs w:val="20"/>
              </w:rPr>
              <w:t>.01.2023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рассказ;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по прочитанному произведению;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задавать вопросы с целью понимания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содержания произведений;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близко к тексту;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роль названия 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литературном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Анализировать произведение с учётом его жанровых особенностей;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 использованием методов смыслового чтения и эстетического анализа;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давать собственную интерпретацию и оценку произведениям; Характеризовать героев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произведения авторов по заданным основаниям;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детали;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создающие комический эффект;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Инсценировать один из рассказов или его фрагмент; Пользоваться библиотечным каталогом для поиска книги;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084"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326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Произведения отечественной литературы о природе и животных (не менее трёх). Например, произведения А. И. Куприна, М. М.</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Пришвина, К. Г. Паустовского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01.02.2023 0</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.02.2023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04.02.2023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08.02.2023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прозаический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владеть разными видами пересказа;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Составлять план; Определять сюжет и тематическое своеобразие произведения; Находить и характеризовать образ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рассказчика;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его роль в повествовании;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средства художественной выразительности прозаического текста; Писать отзыв на прочитанное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Пользоваться библиотечным каталогом для поиска книги</w:t>
            </w:r>
            <w:proofErr w:type="gramStart"/>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Письменный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контроль;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Практическая работа;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30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А. П. Платонов. Рассказы (один по выбору). Например, «Корова»</w:t>
            </w:r>
            <w:proofErr w:type="gramStart"/>
            <w:r w:rsidRPr="00145E54">
              <w:rPr>
                <w:rFonts w:ascii="Times New Roman" w:eastAsia="Times New Roman" w:hAnsi="Times New Roman" w:cs="Times New Roman"/>
                <w:color w:val="000000"/>
                <w:w w:val="97"/>
                <w:sz w:val="20"/>
                <w:szCs w:val="20"/>
                <w:lang w:val="ru-RU"/>
              </w:rPr>
              <w:t>,«</w:t>
            </w:r>
            <w:proofErr w:type="gramEnd"/>
            <w:r w:rsidRPr="00145E54">
              <w:rPr>
                <w:rFonts w:ascii="Times New Roman" w:eastAsia="Times New Roman" w:hAnsi="Times New Roman" w:cs="Times New Roman"/>
                <w:color w:val="000000"/>
                <w:w w:val="97"/>
                <w:sz w:val="20"/>
                <w:szCs w:val="20"/>
                <w:lang w:val="ru-RU"/>
              </w:rPr>
              <w:t>Никита»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lang w:val="ru-RU"/>
              </w:rPr>
              <w:t>09</w:t>
            </w:r>
            <w:r>
              <w:rPr>
                <w:rFonts w:ascii="Times New Roman" w:eastAsia="Times New Roman" w:hAnsi="Times New Roman" w:cs="Times New Roman"/>
                <w:color w:val="000000"/>
                <w:w w:val="97"/>
                <w:sz w:val="20"/>
                <w:szCs w:val="20"/>
              </w:rPr>
              <w:t>.02.2023 1</w:t>
            </w:r>
            <w:r>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прозаический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по прочитанному произведению;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задавать вопросы с целью понимания содержания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владеть разными видами пересказа; Составлять план; Определять тему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средства выразительности прозаического текста;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Давать развёрнутый ответ на вопрос; связанный со знанием и пониманием литературного произведения</w:t>
            </w:r>
            <w:proofErr w:type="gramStart"/>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2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5.7.</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5</w:t>
            </w:r>
            <w:r w:rsidR="00F143B8" w:rsidRPr="00145E54">
              <w:rPr>
                <w:rFonts w:ascii="Times New Roman" w:eastAsia="Times New Roman" w:hAnsi="Times New Roman" w:cs="Times New Roman"/>
                <w:color w:val="000000"/>
                <w:w w:val="97"/>
                <w:sz w:val="20"/>
                <w:szCs w:val="20"/>
              </w:rPr>
              <w:t>.02.2023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Уметь давать характеристику героя, составлять связное письменное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высказывание.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366"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36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5.8.</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w w:val="97"/>
                <w:sz w:val="20"/>
                <w:szCs w:val="20"/>
                <w:lang w:val="ru-RU"/>
              </w:rPr>
              <w:t>В. П. Астафьев. Рассказ «</w:t>
            </w:r>
            <w:proofErr w:type="spellStart"/>
            <w:r w:rsidRPr="00145E54">
              <w:rPr>
                <w:rFonts w:ascii="Times New Roman" w:eastAsia="Times New Roman" w:hAnsi="Times New Roman" w:cs="Times New Roman"/>
                <w:b/>
                <w:color w:val="000000"/>
                <w:w w:val="97"/>
                <w:sz w:val="20"/>
                <w:szCs w:val="20"/>
                <w:lang w:val="ru-RU"/>
              </w:rPr>
              <w:t>Васюткино</w:t>
            </w:r>
            <w:proofErr w:type="spellEnd"/>
            <w:r w:rsidRPr="00145E54">
              <w:rPr>
                <w:rFonts w:ascii="Times New Roman" w:eastAsia="Times New Roman" w:hAnsi="Times New Roman" w:cs="Times New Roman"/>
                <w:b/>
                <w:color w:val="000000"/>
                <w:w w:val="97"/>
                <w:sz w:val="20"/>
                <w:szCs w:val="20"/>
                <w:lang w:val="ru-RU"/>
              </w:rPr>
              <w:t xml:space="preserve"> озеро»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6</w:t>
            </w:r>
            <w:r>
              <w:rPr>
                <w:rFonts w:ascii="Times New Roman" w:eastAsia="Times New Roman" w:hAnsi="Times New Roman" w:cs="Times New Roman"/>
                <w:color w:val="000000"/>
                <w:w w:val="97"/>
                <w:sz w:val="20"/>
                <w:szCs w:val="20"/>
              </w:rPr>
              <w:t xml:space="preserve">.02.2023 </w:t>
            </w:r>
            <w:r>
              <w:rPr>
                <w:rFonts w:ascii="Times New Roman" w:eastAsia="Times New Roman" w:hAnsi="Times New Roman" w:cs="Times New Roman"/>
                <w:color w:val="000000"/>
                <w:w w:val="97"/>
                <w:sz w:val="20"/>
                <w:szCs w:val="20"/>
                <w:lang w:val="ru-RU"/>
              </w:rPr>
              <w:t>18</w:t>
            </w:r>
            <w:r w:rsidR="00F143B8" w:rsidRPr="00145E54">
              <w:rPr>
                <w:rFonts w:ascii="Times New Roman" w:eastAsia="Times New Roman" w:hAnsi="Times New Roman" w:cs="Times New Roman"/>
                <w:color w:val="000000"/>
                <w:w w:val="97"/>
                <w:sz w:val="20"/>
                <w:szCs w:val="20"/>
              </w:rPr>
              <w:t>.02.2023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Читать прозаический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участвовать в беседе о произведении; Находить детали;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языковые средства художественной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выразительности;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их роль в произведении; Находить значение незнакомого слова в словаре;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характер главного героя; его взаимоотношение с природой;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роль пейзажа в рассказе;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Высказывать своё отношение к герою рассказа;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Писать сочинение по самостоятельно составленному плану;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4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5.9.</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Писать сочинение по самостоятельно составленному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19</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3253FF">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Раздел 6. </w:t>
            </w:r>
            <w:r w:rsidRPr="00145E54">
              <w:rPr>
                <w:rFonts w:ascii="Times New Roman" w:eastAsia="Times New Roman" w:hAnsi="Times New Roman" w:cs="Times New Roman"/>
                <w:b/>
                <w:color w:val="000000"/>
                <w:w w:val="97"/>
                <w:sz w:val="20"/>
                <w:szCs w:val="20"/>
                <w:lang w:val="ru-RU"/>
              </w:rPr>
              <w:t xml:space="preserve">Литература </w:t>
            </w:r>
            <w:r w:rsidRPr="00145E54">
              <w:rPr>
                <w:rFonts w:ascii="Times New Roman" w:eastAsia="Times New Roman" w:hAnsi="Times New Roman" w:cs="Times New Roman"/>
                <w:b/>
                <w:color w:val="000000"/>
                <w:w w:val="97"/>
                <w:sz w:val="20"/>
                <w:szCs w:val="20"/>
              </w:rPr>
              <w:t>XX</w:t>
            </w:r>
            <w:r w:rsidRPr="00145E54">
              <w:rPr>
                <w:rFonts w:ascii="Times New Roman" w:eastAsia="Times New Roman" w:hAnsi="Times New Roman" w:cs="Times New Roman"/>
                <w:b/>
                <w:color w:val="000000"/>
                <w:w w:val="97"/>
                <w:sz w:val="20"/>
                <w:szCs w:val="20"/>
                <w:lang w:val="ru-RU"/>
              </w:rPr>
              <w:t>—</w:t>
            </w:r>
            <w:r w:rsidRPr="00145E54">
              <w:rPr>
                <w:rFonts w:ascii="Times New Roman" w:eastAsia="Times New Roman" w:hAnsi="Times New Roman" w:cs="Times New Roman"/>
                <w:b/>
                <w:color w:val="000000"/>
                <w:w w:val="97"/>
                <w:sz w:val="20"/>
                <w:szCs w:val="20"/>
              </w:rPr>
              <w:t>XXI</w:t>
            </w:r>
            <w:r w:rsidRPr="00145E54">
              <w:rPr>
                <w:rFonts w:ascii="Times New Roman" w:eastAsia="Times New Roman" w:hAnsi="Times New Roman" w:cs="Times New Roman"/>
                <w:b/>
                <w:color w:val="000000"/>
                <w:w w:val="97"/>
                <w:sz w:val="20"/>
                <w:szCs w:val="20"/>
                <w:lang w:val="ru-RU"/>
              </w:rPr>
              <w:t xml:space="preserve"> веков</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440"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45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23</w:t>
            </w: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2</w:t>
            </w:r>
            <w:r>
              <w:rPr>
                <w:rFonts w:ascii="Times New Roman" w:eastAsia="Times New Roman" w:hAnsi="Times New Roman" w:cs="Times New Roman"/>
                <w:color w:val="000000"/>
                <w:w w:val="97"/>
                <w:sz w:val="20"/>
                <w:szCs w:val="20"/>
              </w:rPr>
              <w:t xml:space="preserve">.2023 </w:t>
            </w:r>
            <w:r>
              <w:rPr>
                <w:rFonts w:ascii="Times New Roman" w:eastAsia="Times New Roman" w:hAnsi="Times New Roman" w:cs="Times New Roman"/>
                <w:color w:val="000000"/>
                <w:w w:val="97"/>
                <w:sz w:val="20"/>
                <w:szCs w:val="20"/>
                <w:lang w:val="ru-RU"/>
              </w:rPr>
              <w:t>25</w:t>
            </w: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01.03.2023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02.03.2023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04.03.2023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08.03.2023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(с использованием цитирования) и самостоятельно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вопросы к тексту;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Участвовать в коллективном диалоге; Анализировать сюжет;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тему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его композиционные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особенности; Характеризовать 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героев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художественные средства их создания;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средства художественной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изобразительности в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Использовать различные виды пересказа произведения; Письменно отвечать на вопрос; Выражать личное читательское отношение к прочитанному; Работать со словарями;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определять значение незнакомых слов; Писать отзыв на одно из произведений; ;</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6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lang w:val="ru-RU"/>
              </w:rPr>
              <w:t>09</w:t>
            </w:r>
            <w:r w:rsidR="00F143B8" w:rsidRPr="00145E54">
              <w:rPr>
                <w:rFonts w:ascii="Times New Roman" w:eastAsia="Times New Roman" w:hAnsi="Times New Roman" w:cs="Times New Roman"/>
                <w:color w:val="000000"/>
                <w:w w:val="97"/>
                <w:sz w:val="20"/>
                <w:szCs w:val="20"/>
              </w:rPr>
              <w:t>.03.2023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Составлять устный отзыв о прочитанном произведении.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1440"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892"/>
        <w:gridCol w:w="1114"/>
        <w:gridCol w:w="2940"/>
        <w:gridCol w:w="1238"/>
        <w:gridCol w:w="2414"/>
      </w:tblGrid>
      <w:tr w:rsidR="00DE6561" w:rsidRPr="003253FF" w:rsidTr="00C95F48">
        <w:trPr>
          <w:trHeight w:hRule="exact" w:val="438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Произведения отечественных писателей </w:t>
            </w:r>
            <w:r w:rsidRPr="00145E54">
              <w:rPr>
                <w:rFonts w:ascii="Times New Roman" w:eastAsia="Times New Roman" w:hAnsi="Times New Roman" w:cs="Times New Roman"/>
                <w:color w:val="000000"/>
                <w:w w:val="97"/>
                <w:sz w:val="20"/>
                <w:szCs w:val="20"/>
              </w:rPr>
              <w:t>XIX</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XXI</w:t>
            </w:r>
            <w:r w:rsidRPr="00145E54">
              <w:rPr>
                <w:rFonts w:ascii="Times New Roman" w:eastAsia="Times New Roman" w:hAnsi="Times New Roman" w:cs="Times New Roman"/>
                <w:color w:val="000000"/>
                <w:w w:val="97"/>
                <w:sz w:val="20"/>
                <w:szCs w:val="20"/>
                <w:lang w:val="ru-RU"/>
              </w:rPr>
              <w:t xml:space="preserve"> веков на тему детства (не менее двух). Например, произведения В. Г. Короленко, В.</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 Катаева, В. П. Крапивина, Ю. П. Казакова, А. Г. Алексина, В. П.</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Астафьева, В. К. Железникова, Ю. Я. Яковлева, Ю. И. Коваля, А. А. </w:t>
            </w:r>
            <w:proofErr w:type="spellStart"/>
            <w:r w:rsidRPr="00145E54">
              <w:rPr>
                <w:rFonts w:ascii="Times New Roman" w:eastAsia="Times New Roman" w:hAnsi="Times New Roman" w:cs="Times New Roman"/>
                <w:color w:val="000000"/>
                <w:w w:val="97"/>
                <w:sz w:val="20"/>
                <w:szCs w:val="20"/>
                <w:lang w:val="ru-RU"/>
              </w:rPr>
              <w:t>Гиваргизова</w:t>
            </w:r>
            <w:proofErr w:type="spellEnd"/>
            <w:r w:rsidRPr="00145E54">
              <w:rPr>
                <w:rFonts w:ascii="Times New Roman" w:eastAsia="Times New Roman" w:hAnsi="Times New Roman" w:cs="Times New Roman"/>
                <w:color w:val="000000"/>
                <w:w w:val="97"/>
                <w:sz w:val="20"/>
                <w:szCs w:val="20"/>
                <w:lang w:val="ru-RU"/>
              </w:rPr>
              <w:t xml:space="preserve">, М. С. </w:t>
            </w:r>
            <w:proofErr w:type="spellStart"/>
            <w:r w:rsidRPr="00145E54">
              <w:rPr>
                <w:rFonts w:ascii="Times New Roman" w:eastAsia="Times New Roman" w:hAnsi="Times New Roman" w:cs="Times New Roman"/>
                <w:color w:val="000000"/>
                <w:w w:val="97"/>
                <w:sz w:val="20"/>
                <w:szCs w:val="20"/>
                <w:lang w:val="ru-RU"/>
              </w:rPr>
              <w:t>Аромштам</w:t>
            </w:r>
            <w:proofErr w:type="spellEnd"/>
            <w:r w:rsidRPr="00145E54">
              <w:rPr>
                <w:rFonts w:ascii="Times New Roman" w:eastAsia="Times New Roman" w:hAnsi="Times New Roman" w:cs="Times New Roman"/>
                <w:color w:val="000000"/>
                <w:w w:val="97"/>
                <w:sz w:val="20"/>
                <w:szCs w:val="20"/>
                <w:lang w:val="ru-RU"/>
              </w:rPr>
              <w:t xml:space="preserve">, Н. Ю. </w:t>
            </w:r>
            <w:proofErr w:type="spellStart"/>
            <w:r w:rsidRPr="00145E54">
              <w:rPr>
                <w:rFonts w:ascii="Times New Roman" w:eastAsia="Times New Roman" w:hAnsi="Times New Roman" w:cs="Times New Roman"/>
                <w:color w:val="000000"/>
                <w:w w:val="97"/>
                <w:sz w:val="20"/>
                <w:szCs w:val="20"/>
                <w:lang w:val="ru-RU"/>
              </w:rPr>
              <w:t>Абгарян</w:t>
            </w:r>
            <w:proofErr w:type="spellEnd"/>
            <w:r w:rsidRPr="00145E54">
              <w:rPr>
                <w:rFonts w:ascii="Times New Roman" w:eastAsia="Times New Roman" w:hAnsi="Times New Roman" w:cs="Times New Roman"/>
                <w:color w:val="000000"/>
                <w:w w:val="97"/>
                <w:sz w:val="20"/>
                <w:szCs w:val="20"/>
                <w:lang w:val="ru-RU"/>
              </w:rPr>
              <w:t xml:space="preserve">, А. В. </w:t>
            </w:r>
            <w:proofErr w:type="spellStart"/>
            <w:r w:rsidRPr="00145E54">
              <w:rPr>
                <w:rFonts w:ascii="Times New Roman" w:eastAsia="Times New Roman" w:hAnsi="Times New Roman" w:cs="Times New Roman"/>
                <w:color w:val="000000"/>
                <w:w w:val="97"/>
                <w:sz w:val="20"/>
                <w:szCs w:val="20"/>
                <w:lang w:val="ru-RU"/>
              </w:rPr>
              <w:t>Жвалевского</w:t>
            </w:r>
            <w:proofErr w:type="spellEnd"/>
            <w:r w:rsidRPr="00145E54">
              <w:rPr>
                <w:rFonts w:ascii="Times New Roman" w:eastAsia="Times New Roman" w:hAnsi="Times New Roman" w:cs="Times New Roman"/>
                <w:color w:val="000000"/>
                <w:w w:val="97"/>
                <w:sz w:val="20"/>
                <w:szCs w:val="20"/>
                <w:lang w:val="ru-RU"/>
              </w:rPr>
              <w:t xml:space="preserve"> и Е. Б. Пастернак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1</w:t>
            </w:r>
            <w:r>
              <w:rPr>
                <w:rFonts w:ascii="Times New Roman" w:eastAsia="Times New Roman" w:hAnsi="Times New Roman" w:cs="Times New Roman"/>
                <w:color w:val="000000"/>
                <w:w w:val="97"/>
                <w:sz w:val="20"/>
                <w:szCs w:val="20"/>
              </w:rPr>
              <w:t xml:space="preserve">.03.2023 </w:t>
            </w:r>
            <w:r>
              <w:rPr>
                <w:rFonts w:ascii="Times New Roman" w:eastAsia="Times New Roman" w:hAnsi="Times New Roman" w:cs="Times New Roman"/>
                <w:color w:val="000000"/>
                <w:w w:val="97"/>
                <w:sz w:val="20"/>
                <w:szCs w:val="20"/>
                <w:lang w:val="ru-RU"/>
              </w:rPr>
              <w:t>15</w:t>
            </w:r>
            <w:r w:rsidR="00F143B8" w:rsidRPr="00145E54">
              <w:rPr>
                <w:rFonts w:ascii="Times New Roman" w:eastAsia="Times New Roman" w:hAnsi="Times New Roman" w:cs="Times New Roman"/>
                <w:color w:val="000000"/>
                <w:w w:val="97"/>
                <w:sz w:val="20"/>
                <w:szCs w:val="20"/>
              </w:rPr>
              <w:t>.03.2023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16.03.2023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18.03.2023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22.03.2023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самостоятельно вопросы к тексту;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прозаические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Определять тему;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идею произведения; 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составлять их словесный портрет;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героев и их поступки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другими персонажами прочитанного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и персонажами других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произведений; Выявлять авторскую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позицию; Высказывать своё отношение к событиям;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изображённым в произведении;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Писать отзыв на прочитанную книгу; Выстраивать с помощью учителя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траекторию самостоятельного чтения; ;</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3</w:t>
            </w:r>
            <w:r w:rsidR="00F143B8" w:rsidRPr="00145E54">
              <w:rPr>
                <w:rFonts w:ascii="Times New Roman" w:eastAsia="Times New Roman" w:hAnsi="Times New Roman" w:cs="Times New Roman"/>
                <w:color w:val="000000"/>
                <w:w w:val="97"/>
                <w:sz w:val="20"/>
                <w:szCs w:val="20"/>
              </w:rPr>
              <w:t>.03.2023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576"/>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Составлять отзыв о прочитанном произведении.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31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8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1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5</w:t>
            </w:r>
            <w:r>
              <w:rPr>
                <w:rFonts w:ascii="Times New Roman" w:eastAsia="Times New Roman" w:hAnsi="Times New Roman" w:cs="Times New Roman"/>
                <w:color w:val="000000"/>
                <w:w w:val="97"/>
                <w:sz w:val="20"/>
                <w:szCs w:val="20"/>
              </w:rPr>
              <w:t xml:space="preserve">.04.2023 </w:t>
            </w:r>
            <w:r>
              <w:rPr>
                <w:rFonts w:ascii="Times New Roman" w:eastAsia="Times New Roman" w:hAnsi="Times New Roman" w:cs="Times New Roman"/>
                <w:color w:val="000000"/>
                <w:w w:val="97"/>
                <w:sz w:val="20"/>
                <w:szCs w:val="20"/>
                <w:lang w:val="ru-RU"/>
              </w:rPr>
              <w:t>06</w:t>
            </w:r>
            <w:r w:rsidR="00F143B8" w:rsidRPr="00145E54">
              <w:rPr>
                <w:rFonts w:ascii="Times New Roman" w:eastAsia="Times New Roman" w:hAnsi="Times New Roman" w:cs="Times New Roman"/>
                <w:color w:val="000000"/>
                <w:w w:val="97"/>
                <w:sz w:val="20"/>
                <w:szCs w:val="20"/>
              </w:rPr>
              <w:t>.04.2023</w:t>
            </w:r>
          </w:p>
          <w:p w:rsidR="00AE29E4"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08.04.2023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12.04.2023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прозаический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используя авторские средства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художественной выразительности; Определять тему;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идею произведения; 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основные события; Писать отзыв на прочитанное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аргументировать своё мнение;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Выстраивать с помощью учителя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траекторию самостоятельного чтения</w:t>
            </w:r>
            <w:proofErr w:type="gramStart"/>
            <w:r w:rsidRPr="00145E54">
              <w:rPr>
                <w:rFonts w:ascii="Times New Roman" w:eastAsia="Times New Roman" w:hAnsi="Times New Roman" w:cs="Times New Roman"/>
                <w:color w:val="000000"/>
                <w:w w:val="97"/>
                <w:sz w:val="20"/>
                <w:szCs w:val="20"/>
                <w:lang w:val="ru-RU"/>
              </w:rPr>
              <w:t>;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742"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1033"/>
        <w:gridCol w:w="973"/>
        <w:gridCol w:w="2940"/>
        <w:gridCol w:w="1238"/>
        <w:gridCol w:w="2414"/>
      </w:tblGrid>
      <w:tr w:rsidR="00DE6561" w:rsidRPr="003253FF" w:rsidTr="00C95F48">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AE29E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 xml:space="preserve">13.04.2023 </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Определять тему, идею произведения; 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основные события; Писать отзыв на прочитанное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аргументировать своё мнение;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50"/>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18</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3253F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Раздел 7. </w:t>
            </w:r>
            <w:r w:rsidRPr="00145E54">
              <w:rPr>
                <w:rFonts w:ascii="Times New Roman" w:eastAsia="Times New Roman" w:hAnsi="Times New Roman" w:cs="Times New Roman"/>
                <w:b/>
                <w:color w:val="000000"/>
                <w:w w:val="97"/>
                <w:sz w:val="20"/>
                <w:szCs w:val="20"/>
                <w:lang w:val="ru-RU"/>
              </w:rPr>
              <w:t>Литература народов Российской Федерации</w:t>
            </w:r>
          </w:p>
        </w:tc>
      </w:tr>
      <w:tr w:rsidR="00DE6561" w:rsidRPr="003253FF" w:rsidTr="00C95F48">
        <w:trPr>
          <w:trHeight w:hRule="exact" w:val="194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7.1.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Стихотворения (одно по выбору). Например, Р. Г. Гамзатов. «Песня соловья»; М. Карим. «Эту песню мать мне пела»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5</w:t>
            </w:r>
            <w:r w:rsidR="00F143B8" w:rsidRPr="00145E54">
              <w:rPr>
                <w:rFonts w:ascii="Times New Roman" w:eastAsia="Times New Roman" w:hAnsi="Times New Roman" w:cs="Times New Roman"/>
                <w:color w:val="000000"/>
                <w:w w:val="97"/>
                <w:sz w:val="20"/>
                <w:szCs w:val="20"/>
              </w:rPr>
              <w:t>.04.2023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и анализировать поэтический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Характеризовать лирического героя; Определять общность темы и её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художественное воплощение 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стихотворениях русской поэзии и в произведениях поэтов народов России; Выявлять художественные средства выразительности;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C95F48">
        <w:trPr>
          <w:trHeight w:hRule="exact" w:val="15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7.2.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Развитие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AE29E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 xml:space="preserve">19.04.2023 </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Уметь анализировать стихотворение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Раздел</w:t>
            </w:r>
            <w:proofErr w:type="spellEnd"/>
            <w:r w:rsidRPr="00145E54">
              <w:rPr>
                <w:rFonts w:ascii="Times New Roman" w:eastAsia="Times New Roman" w:hAnsi="Times New Roman" w:cs="Times New Roman"/>
                <w:color w:val="000000"/>
                <w:w w:val="97"/>
                <w:sz w:val="20"/>
                <w:szCs w:val="20"/>
              </w:rPr>
              <w:t xml:space="preserve"> 8. </w:t>
            </w:r>
            <w:proofErr w:type="spellStart"/>
            <w:r w:rsidRPr="00145E54">
              <w:rPr>
                <w:rFonts w:ascii="Times New Roman" w:eastAsia="Times New Roman" w:hAnsi="Times New Roman" w:cs="Times New Roman"/>
                <w:b/>
                <w:color w:val="000000"/>
                <w:w w:val="97"/>
                <w:sz w:val="20"/>
                <w:szCs w:val="20"/>
              </w:rPr>
              <w:t>Зарубежная</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литература</w:t>
            </w:r>
            <w:proofErr w:type="spellEnd"/>
          </w:p>
        </w:tc>
      </w:tr>
      <w:tr w:rsidR="00DE6561" w:rsidRPr="003253FF" w:rsidTr="00C95F48">
        <w:trPr>
          <w:trHeight w:hRule="exact" w:val="32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Х. К. Андерсен. Сказки (одна по выбору). </w:t>
            </w:r>
            <w:proofErr w:type="spellStart"/>
            <w:r w:rsidRPr="00145E54">
              <w:rPr>
                <w:rFonts w:ascii="Times New Roman" w:eastAsia="Times New Roman" w:hAnsi="Times New Roman" w:cs="Times New Roman"/>
                <w:color w:val="000000"/>
                <w:w w:val="97"/>
                <w:sz w:val="20"/>
                <w:szCs w:val="20"/>
              </w:rPr>
              <w:t>Например</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Снежная</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королева</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Соловей</w:t>
            </w:r>
            <w:proofErr w:type="spellEnd"/>
            <w:r w:rsidRPr="00145E54">
              <w:rPr>
                <w:rFonts w:ascii="Times New Roman" w:eastAsia="Times New Roman" w:hAnsi="Times New Roman" w:cs="Times New Roman"/>
                <w:color w:val="000000"/>
                <w:w w:val="97"/>
                <w:sz w:val="20"/>
                <w:szCs w:val="20"/>
              </w:rPr>
              <w:t>»</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0</w:t>
            </w:r>
            <w:r w:rsidR="00F143B8" w:rsidRPr="00145E54">
              <w:rPr>
                <w:rFonts w:ascii="Times New Roman" w:eastAsia="Times New Roman" w:hAnsi="Times New Roman" w:cs="Times New Roman"/>
                <w:color w:val="000000"/>
                <w:w w:val="97"/>
                <w:sz w:val="20"/>
                <w:szCs w:val="20"/>
              </w:rPr>
              <w:t>.04.</w:t>
            </w:r>
            <w:r>
              <w:rPr>
                <w:rFonts w:ascii="Times New Roman" w:eastAsia="Times New Roman" w:hAnsi="Times New Roman" w:cs="Times New Roman"/>
                <w:color w:val="000000"/>
                <w:w w:val="97"/>
                <w:sz w:val="20"/>
                <w:szCs w:val="20"/>
              </w:rPr>
              <w:t>2023 2</w:t>
            </w:r>
            <w:r>
              <w:rPr>
                <w:rFonts w:ascii="Times New Roman" w:eastAsia="Times New Roman" w:hAnsi="Times New Roman" w:cs="Times New Roman"/>
                <w:color w:val="000000"/>
                <w:w w:val="97"/>
                <w:sz w:val="20"/>
                <w:szCs w:val="20"/>
                <w:lang w:val="ru-RU"/>
              </w:rPr>
              <w:t>2</w:t>
            </w:r>
            <w:r w:rsidR="00F143B8" w:rsidRPr="00145E54">
              <w:rPr>
                <w:rFonts w:ascii="Times New Roman" w:eastAsia="Times New Roman" w:hAnsi="Times New Roman" w:cs="Times New Roman"/>
                <w:color w:val="000000"/>
                <w:w w:val="97"/>
                <w:sz w:val="20"/>
                <w:szCs w:val="20"/>
              </w:rPr>
              <w:t>.04.2023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Читать сказку;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пересказывать; Определять сюжет; композиционные и художественные особенности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вопросы к отдельным фрагментам сказки; 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сравнивать их поступки; </w:t>
            </w:r>
            <w:proofErr w:type="gramStart"/>
            <w:r w:rsidRPr="00145E54">
              <w:rPr>
                <w:rFonts w:ascii="Times New Roman" w:eastAsia="Times New Roman" w:hAnsi="Times New Roman" w:cs="Times New Roman"/>
                <w:color w:val="000000"/>
                <w:w w:val="97"/>
                <w:sz w:val="20"/>
                <w:szCs w:val="20"/>
                <w:lang w:val="ru-RU"/>
              </w:rPr>
              <w:t>Высказывать своё отношение</w:t>
            </w:r>
            <w:proofErr w:type="gramEnd"/>
            <w:r w:rsidRPr="00145E54">
              <w:rPr>
                <w:rFonts w:ascii="Times New Roman" w:eastAsia="Times New Roman" w:hAnsi="Times New Roman" w:cs="Times New Roman"/>
                <w:color w:val="000000"/>
                <w:w w:val="97"/>
                <w:sz w:val="20"/>
                <w:szCs w:val="20"/>
                <w:lang w:val="ru-RU"/>
              </w:rPr>
              <w:t xml:space="preserve"> к событиям и героям сказки; Определять связь сказки Х. К.</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Андерсена с фольклорными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произведениями;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Пользоваться библиотечным каталогом для поиска книги;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Единая коллекция цифровых 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682"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1033"/>
        <w:gridCol w:w="973"/>
        <w:gridCol w:w="2940"/>
        <w:gridCol w:w="1238"/>
        <w:gridCol w:w="2414"/>
      </w:tblGrid>
      <w:tr w:rsidR="00DE6561" w:rsidRPr="003253FF" w:rsidTr="00145E54">
        <w:trPr>
          <w:trHeight w:hRule="exact" w:val="36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145E54">
              <w:rPr>
                <w:rFonts w:ascii="Times New Roman" w:eastAsia="Times New Roman" w:hAnsi="Times New Roman" w:cs="Times New Roman"/>
                <w:color w:val="000000"/>
                <w:w w:val="97"/>
                <w:sz w:val="20"/>
                <w:szCs w:val="20"/>
                <w:lang w:val="ru-RU"/>
              </w:rPr>
              <w:t>Толкин</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w:t>
            </w:r>
            <w:proofErr w:type="spellStart"/>
            <w:r w:rsidRPr="00145E54">
              <w:rPr>
                <w:rFonts w:ascii="Times New Roman" w:eastAsia="Times New Roman" w:hAnsi="Times New Roman" w:cs="Times New Roman"/>
                <w:color w:val="000000"/>
                <w:w w:val="97"/>
                <w:sz w:val="20"/>
                <w:szCs w:val="20"/>
              </w:rPr>
              <w:t>Хоббит</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или</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Туда</w:t>
            </w:r>
            <w:proofErr w:type="spellEnd"/>
            <w:r w:rsidRPr="00145E54">
              <w:rPr>
                <w:rFonts w:ascii="Times New Roman" w:eastAsia="Times New Roman" w:hAnsi="Times New Roman" w:cs="Times New Roman"/>
                <w:color w:val="000000"/>
                <w:w w:val="97"/>
                <w:sz w:val="20"/>
                <w:szCs w:val="20"/>
              </w:rPr>
              <w:t xml:space="preserve"> и </w:t>
            </w:r>
            <w:proofErr w:type="spellStart"/>
            <w:r w:rsidRPr="00145E54">
              <w:rPr>
                <w:rFonts w:ascii="Times New Roman" w:eastAsia="Times New Roman" w:hAnsi="Times New Roman" w:cs="Times New Roman"/>
                <w:color w:val="000000"/>
                <w:w w:val="97"/>
                <w:sz w:val="20"/>
                <w:szCs w:val="20"/>
              </w:rPr>
              <w:t>обратно</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главы</w:t>
            </w:r>
            <w:proofErr w:type="spellEnd"/>
            <w:r w:rsidRPr="00145E54">
              <w:rPr>
                <w:rFonts w:ascii="Times New Roman" w:eastAsia="Times New Roman" w:hAnsi="Times New Roman" w:cs="Times New Roman"/>
                <w:color w:val="000000"/>
                <w:w w:val="97"/>
                <w:sz w:val="20"/>
                <w:szCs w:val="20"/>
              </w:rPr>
              <w:t xml:space="preserve">) и </w:t>
            </w:r>
            <w:proofErr w:type="spellStart"/>
            <w:r w:rsidRPr="00145E54">
              <w:rPr>
                <w:rFonts w:ascii="Times New Roman" w:eastAsia="Times New Roman" w:hAnsi="Times New Roman" w:cs="Times New Roman"/>
                <w:color w:val="000000"/>
                <w:w w:val="97"/>
                <w:sz w:val="20"/>
                <w:szCs w:val="20"/>
              </w:rPr>
              <w:t>др</w:t>
            </w:r>
            <w:proofErr w:type="spellEnd"/>
            <w:r w:rsidRPr="00145E54">
              <w:rPr>
                <w:rFonts w:ascii="Times New Roman" w:eastAsia="Times New Roman" w:hAnsi="Times New Roman" w:cs="Times New Roman"/>
                <w:color w:val="000000"/>
                <w:w w:val="97"/>
                <w:sz w:val="20"/>
                <w:szCs w:val="20"/>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 xml:space="preserve">26.04.2023 </w:t>
            </w:r>
            <w:r>
              <w:rPr>
                <w:rFonts w:ascii="Times New Roman" w:eastAsia="Times New Roman" w:hAnsi="Times New Roman" w:cs="Times New Roman"/>
                <w:color w:val="000000"/>
                <w:w w:val="97"/>
                <w:sz w:val="20"/>
                <w:szCs w:val="20"/>
                <w:lang w:val="ru-RU"/>
              </w:rPr>
              <w:t>27</w:t>
            </w: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4</w:t>
            </w:r>
            <w:r w:rsidR="00F143B8" w:rsidRPr="00145E54">
              <w:rPr>
                <w:rFonts w:ascii="Times New Roman" w:eastAsia="Times New Roman" w:hAnsi="Times New Roman" w:cs="Times New Roman"/>
                <w:color w:val="000000"/>
                <w:w w:val="97"/>
                <w:sz w:val="20"/>
                <w:szCs w:val="20"/>
              </w:rPr>
              <w:t>.2023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29.04.2023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Выразительно читать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задавать вопросы к отдельным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фрагментам;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формулировать тему и основную идею прочитанных глав;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Рассуждать о героях и проблематике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обосновывать свои суждения с опорой на текст;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Выявлять своеобразие авторской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сказочной прозы и её отличие от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народной сказки; Выделять ключевые эпизоды в тексте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Писать отзыв на прочитанное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Пользоваться библиотечным каталогом для поиска книги;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145E54">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Зарубежная проза о детях и подростках (два произведения по выбору). Например, М. Твен. «Приключения Тома Сойера» (главы); Дж.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Лондон. «Сказание о Кише»; Р. Брэдбери. Рассказы. Например,</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«Каникулы», «Звук бегущих ног», «Зелёное утро»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0</w:t>
            </w:r>
            <w:r>
              <w:rPr>
                <w:rFonts w:ascii="Times New Roman" w:eastAsia="Times New Roman" w:hAnsi="Times New Roman" w:cs="Times New Roman"/>
                <w:color w:val="000000"/>
                <w:w w:val="97"/>
                <w:sz w:val="20"/>
                <w:szCs w:val="20"/>
                <w:lang w:val="ru-RU"/>
              </w:rPr>
              <w:t>3</w:t>
            </w:r>
            <w:r>
              <w:rPr>
                <w:rFonts w:ascii="Times New Roman" w:eastAsia="Times New Roman" w:hAnsi="Times New Roman" w:cs="Times New Roman"/>
                <w:color w:val="000000"/>
                <w:w w:val="97"/>
                <w:sz w:val="20"/>
                <w:szCs w:val="20"/>
              </w:rPr>
              <w:t xml:space="preserve">.05.2023 </w:t>
            </w:r>
            <w:r>
              <w:rPr>
                <w:rFonts w:ascii="Times New Roman" w:eastAsia="Times New Roman" w:hAnsi="Times New Roman" w:cs="Times New Roman"/>
                <w:color w:val="000000"/>
                <w:w w:val="97"/>
                <w:sz w:val="20"/>
                <w:szCs w:val="20"/>
                <w:lang w:val="ru-RU"/>
              </w:rPr>
              <w:t>04</w:t>
            </w:r>
            <w:r w:rsidR="00F143B8" w:rsidRPr="00145E54">
              <w:rPr>
                <w:rFonts w:ascii="Times New Roman" w:eastAsia="Times New Roman" w:hAnsi="Times New Roman" w:cs="Times New Roman"/>
                <w:color w:val="000000"/>
                <w:w w:val="97"/>
                <w:sz w:val="20"/>
                <w:szCs w:val="20"/>
              </w:rPr>
              <w:t>.05.2023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06.05.2023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самостоятельно формулировать вопросы; пересказывать содержание отдельных глав; Определять тему;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идею 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Характеризовать главных героев;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составлять их словесные портреты;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героев и их поступки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другими персонажами прочитанного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произведения;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Писать отзыв на прочитанную книгу</w:t>
            </w:r>
            <w:proofErr w:type="gramStart"/>
            <w:r w:rsidRPr="00145E54">
              <w:rPr>
                <w:rFonts w:ascii="Times New Roman" w:eastAsia="Times New Roman" w:hAnsi="Times New Roman" w:cs="Times New Roman"/>
                <w:color w:val="000000"/>
                <w:w w:val="97"/>
                <w:sz w:val="20"/>
                <w:szCs w:val="20"/>
                <w:lang w:val="ru-RU"/>
              </w:rPr>
              <w:t>;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/14/5/</w:t>
            </w:r>
          </w:p>
          <w:p w:rsidR="00DE6561" w:rsidRPr="00145E54" w:rsidRDefault="00F143B8" w:rsidP="00145E54">
            <w:pPr>
              <w:autoSpaceDE w:val="0"/>
              <w:autoSpaceDN w:val="0"/>
              <w:spacing w:after="0" w:line="240" w:lineRule="auto"/>
              <w:ind w:left="72"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145E54">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Зарубежная приключенческая проза (два произведения по выбору). Например, Р. Л. Стивенсон. «Остров сокровищ», «Чёрная стрела</w:t>
            </w:r>
            <w:proofErr w:type="gramStart"/>
            <w:r w:rsidRPr="00145E54">
              <w:rPr>
                <w:rFonts w:ascii="Times New Roman" w:eastAsia="Times New Roman" w:hAnsi="Times New Roman" w:cs="Times New Roman"/>
                <w:color w:val="000000"/>
                <w:w w:val="97"/>
                <w:sz w:val="20"/>
                <w:szCs w:val="20"/>
                <w:lang w:val="ru-RU"/>
              </w:rPr>
              <w:t>»(</w:t>
            </w:r>
            <w:proofErr w:type="gramEnd"/>
            <w:r w:rsidRPr="00145E54">
              <w:rPr>
                <w:rFonts w:ascii="Times New Roman" w:eastAsia="Times New Roman" w:hAnsi="Times New Roman" w:cs="Times New Roman"/>
                <w:color w:val="000000"/>
                <w:w w:val="97"/>
                <w:sz w:val="20"/>
                <w:szCs w:val="20"/>
                <w:lang w:val="ru-RU"/>
              </w:rPr>
              <w:t>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rPr>
              <w:t>1</w:t>
            </w:r>
            <w:r>
              <w:rPr>
                <w:rFonts w:ascii="Times New Roman" w:eastAsia="Times New Roman" w:hAnsi="Times New Roman" w:cs="Times New Roman"/>
                <w:color w:val="000000"/>
                <w:w w:val="97"/>
                <w:sz w:val="20"/>
                <w:szCs w:val="20"/>
                <w:lang w:val="ru-RU"/>
              </w:rPr>
              <w:t>0</w:t>
            </w:r>
            <w:r>
              <w:rPr>
                <w:rFonts w:ascii="Times New Roman" w:eastAsia="Times New Roman" w:hAnsi="Times New Roman" w:cs="Times New Roman"/>
                <w:color w:val="000000"/>
                <w:w w:val="97"/>
                <w:sz w:val="20"/>
                <w:szCs w:val="20"/>
              </w:rPr>
              <w:t>.05.2023 1</w:t>
            </w:r>
            <w:r>
              <w:rPr>
                <w:rFonts w:ascii="Times New Roman" w:eastAsia="Times New Roman" w:hAnsi="Times New Roman" w:cs="Times New Roman"/>
                <w:color w:val="000000"/>
                <w:w w:val="97"/>
                <w:sz w:val="20"/>
                <w:szCs w:val="20"/>
                <w:lang w:val="ru-RU"/>
              </w:rPr>
              <w:t>1</w:t>
            </w:r>
            <w:r w:rsidR="00F143B8" w:rsidRPr="00145E54">
              <w:rPr>
                <w:rFonts w:ascii="Times New Roman" w:eastAsia="Times New Roman" w:hAnsi="Times New Roman" w:cs="Times New Roman"/>
                <w:color w:val="000000"/>
                <w:w w:val="97"/>
                <w:sz w:val="20"/>
                <w:szCs w:val="20"/>
              </w:rPr>
              <w:t>.05.2023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13.05.2023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Самостоятельно формулировать вопросы к произведению в процессе его анализа; Сопоставлять произведения по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жанровым особенностям; Выстраивать с помощью учителя траекторию </w:t>
            </w:r>
            <w:r w:rsidRPr="00145E54">
              <w:rPr>
                <w:rFonts w:ascii="Times New Roman" w:hAnsi="Times New Roman" w:cs="Times New Roman"/>
                <w:sz w:val="20"/>
                <w:szCs w:val="20"/>
                <w:lang w:val="ru-RU"/>
              </w:rPr>
              <w:br/>
            </w:r>
            <w:proofErr w:type="spellStart"/>
            <w:r w:rsidRPr="00145E54">
              <w:rPr>
                <w:rFonts w:ascii="Times New Roman" w:eastAsia="Times New Roman" w:hAnsi="Times New Roman" w:cs="Times New Roman"/>
                <w:color w:val="000000"/>
                <w:w w:val="97"/>
                <w:sz w:val="20"/>
                <w:szCs w:val="20"/>
              </w:rPr>
              <w:t>самостоятельного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чтения</w:t>
            </w:r>
            <w:proofErr w:type="spellEnd"/>
            <w:proofErr w:type="gramStart"/>
            <w:r w:rsidRPr="00145E54">
              <w:rPr>
                <w:rFonts w:ascii="Times New Roman" w:eastAsia="Times New Roman" w:hAnsi="Times New Roman" w:cs="Times New Roman"/>
                <w:color w:val="000000"/>
                <w:w w:val="97"/>
                <w:sz w:val="20"/>
                <w:szCs w:val="20"/>
              </w:rPr>
              <w:t xml:space="preserve">; </w:t>
            </w:r>
            <w:r w:rsidRPr="00145E54">
              <w:rPr>
                <w:rFonts w:ascii="Times New Roman" w:hAnsi="Times New Roman" w:cs="Times New Roman"/>
                <w:sz w:val="20"/>
                <w:szCs w:val="20"/>
              </w:rPr>
              <w:br/>
            </w:r>
            <w:r w:rsidRPr="00145E54">
              <w:rPr>
                <w:rFonts w:ascii="Times New Roman" w:eastAsia="Times New Roman" w:hAnsi="Times New Roman" w:cs="Times New Roman"/>
                <w:color w:val="000000"/>
                <w:w w:val="97"/>
                <w:sz w:val="20"/>
                <w:szCs w:val="20"/>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3253FF" w:rsidTr="00145E54">
        <w:trPr>
          <w:trHeight w:hRule="exact" w:val="22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Зарубежная проза о животных (одно-два произведения по выбору).</w:t>
            </w:r>
          </w:p>
          <w:p w:rsidR="00DE6561" w:rsidRPr="00145E54" w:rsidRDefault="00F143B8" w:rsidP="00145E54">
            <w:pPr>
              <w:autoSpaceDE w:val="0"/>
              <w:autoSpaceDN w:val="0"/>
              <w:spacing w:after="0" w:line="240" w:lineRule="auto"/>
              <w:ind w:left="72" w:right="14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Например, Э. Сетон-Томпсон. «Королевская </w:t>
            </w:r>
            <w:proofErr w:type="spellStart"/>
            <w:r w:rsidRPr="00145E54">
              <w:rPr>
                <w:rFonts w:ascii="Times New Roman" w:eastAsia="Times New Roman" w:hAnsi="Times New Roman" w:cs="Times New Roman"/>
                <w:color w:val="000000"/>
                <w:w w:val="97"/>
                <w:sz w:val="20"/>
                <w:szCs w:val="20"/>
                <w:lang w:val="ru-RU"/>
              </w:rPr>
              <w:t>аналостанка</w:t>
            </w:r>
            <w:proofErr w:type="spellEnd"/>
            <w:r w:rsidRPr="00145E54">
              <w:rPr>
                <w:rFonts w:ascii="Times New Roman" w:eastAsia="Times New Roman" w:hAnsi="Times New Roman" w:cs="Times New Roman"/>
                <w:color w:val="000000"/>
                <w:w w:val="97"/>
                <w:sz w:val="20"/>
                <w:szCs w:val="20"/>
                <w:lang w:val="ru-RU"/>
              </w:rPr>
              <w:t xml:space="preserve">»; Дж. Даррелл. «Говорящий свёрток»; Дж. Лондон. </w:t>
            </w:r>
            <w:r w:rsidRPr="00145E54">
              <w:rPr>
                <w:rFonts w:ascii="Times New Roman" w:eastAsia="Times New Roman" w:hAnsi="Times New Roman" w:cs="Times New Roman"/>
                <w:color w:val="000000"/>
                <w:w w:val="97"/>
                <w:sz w:val="20"/>
                <w:szCs w:val="20"/>
              </w:rPr>
              <w:t>«</w:t>
            </w:r>
            <w:proofErr w:type="spellStart"/>
            <w:r w:rsidRPr="00145E54">
              <w:rPr>
                <w:rFonts w:ascii="Times New Roman" w:eastAsia="Times New Roman" w:hAnsi="Times New Roman" w:cs="Times New Roman"/>
                <w:color w:val="000000"/>
                <w:w w:val="97"/>
                <w:sz w:val="20"/>
                <w:szCs w:val="20"/>
              </w:rPr>
              <w:t>Белый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Клык</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Дж</w:t>
            </w:r>
            <w:proofErr w:type="spellEnd"/>
            <w:r w:rsidRPr="00145E54">
              <w:rPr>
                <w:rFonts w:ascii="Times New Roman" w:eastAsia="Times New Roman" w:hAnsi="Times New Roman" w:cs="Times New Roman"/>
                <w:color w:val="000000"/>
                <w:w w:val="97"/>
                <w:sz w:val="20"/>
                <w:szCs w:val="20"/>
              </w:rPr>
              <w:t>. Р.</w:t>
            </w:r>
          </w:p>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Киплинг</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Маугли</w:t>
            </w:r>
            <w:proofErr w:type="spellEnd"/>
            <w:r w:rsidRPr="00145E54">
              <w:rPr>
                <w:rFonts w:ascii="Times New Roman" w:eastAsia="Times New Roman" w:hAnsi="Times New Roman" w:cs="Times New Roman"/>
                <w:color w:val="000000"/>
                <w:w w:val="97"/>
                <w:sz w:val="20"/>
                <w:szCs w:val="20"/>
              </w:rPr>
              <w:t>», «</w:t>
            </w:r>
            <w:proofErr w:type="spellStart"/>
            <w:r w:rsidRPr="00145E54">
              <w:rPr>
                <w:rFonts w:ascii="Times New Roman" w:eastAsia="Times New Roman" w:hAnsi="Times New Roman" w:cs="Times New Roman"/>
                <w:color w:val="000000"/>
                <w:w w:val="97"/>
                <w:sz w:val="20"/>
                <w:szCs w:val="20"/>
              </w:rPr>
              <w:t>Рикки-Тикки-Тави</w:t>
            </w:r>
            <w:proofErr w:type="spellEnd"/>
            <w:r w:rsidRPr="00145E54">
              <w:rPr>
                <w:rFonts w:ascii="Times New Roman" w:eastAsia="Times New Roman" w:hAnsi="Times New Roman" w:cs="Times New Roman"/>
                <w:color w:val="000000"/>
                <w:w w:val="97"/>
                <w:sz w:val="20"/>
                <w:szCs w:val="20"/>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Default="00AE29E4" w:rsidP="00145E54">
            <w:pPr>
              <w:autoSpaceDE w:val="0"/>
              <w:autoSpaceDN w:val="0"/>
              <w:spacing w:after="0" w:line="240" w:lineRule="auto"/>
              <w:jc w:val="both"/>
              <w:rPr>
                <w:rFonts w:ascii="Times New Roman" w:eastAsia="Times New Roman" w:hAnsi="Times New Roman" w:cs="Times New Roman"/>
                <w:color w:val="000000"/>
                <w:w w:val="97"/>
                <w:sz w:val="20"/>
                <w:szCs w:val="20"/>
                <w:lang w:val="ru-RU"/>
              </w:rPr>
            </w:pPr>
            <w:r>
              <w:rPr>
                <w:rFonts w:ascii="Times New Roman" w:eastAsia="Times New Roman" w:hAnsi="Times New Roman" w:cs="Times New Roman"/>
                <w:color w:val="000000"/>
                <w:w w:val="97"/>
                <w:sz w:val="20"/>
                <w:szCs w:val="20"/>
                <w:lang w:val="ru-RU"/>
              </w:rPr>
              <w:t>17</w:t>
            </w:r>
            <w:r>
              <w:rPr>
                <w:rFonts w:ascii="Times New Roman" w:eastAsia="Times New Roman" w:hAnsi="Times New Roman" w:cs="Times New Roman"/>
                <w:color w:val="000000"/>
                <w:w w:val="97"/>
                <w:sz w:val="20"/>
                <w:szCs w:val="20"/>
              </w:rPr>
              <w:t>.05.20</w:t>
            </w:r>
            <w:r>
              <w:rPr>
                <w:rFonts w:ascii="Times New Roman" w:eastAsia="Times New Roman" w:hAnsi="Times New Roman" w:cs="Times New Roman"/>
                <w:color w:val="000000"/>
                <w:w w:val="97"/>
                <w:sz w:val="20"/>
                <w:szCs w:val="20"/>
                <w:lang w:val="ru-RU"/>
              </w:rPr>
              <w:t>23</w:t>
            </w:r>
            <w:r>
              <w:rPr>
                <w:rFonts w:ascii="Times New Roman" w:eastAsia="Times New Roman" w:hAnsi="Times New Roman" w:cs="Times New Roman"/>
                <w:color w:val="000000"/>
                <w:w w:val="97"/>
                <w:sz w:val="20"/>
                <w:szCs w:val="20"/>
              </w:rPr>
              <w:t xml:space="preserve"> </w:t>
            </w:r>
            <w:r>
              <w:rPr>
                <w:rFonts w:ascii="Times New Roman" w:eastAsia="Times New Roman" w:hAnsi="Times New Roman" w:cs="Times New Roman"/>
                <w:color w:val="000000"/>
                <w:w w:val="97"/>
                <w:sz w:val="20"/>
                <w:szCs w:val="20"/>
                <w:lang w:val="ru-RU"/>
              </w:rPr>
              <w:t>18</w:t>
            </w:r>
            <w:r w:rsidR="00F143B8" w:rsidRPr="00145E54">
              <w:rPr>
                <w:rFonts w:ascii="Times New Roman" w:eastAsia="Times New Roman" w:hAnsi="Times New Roman" w:cs="Times New Roman"/>
                <w:color w:val="000000"/>
                <w:w w:val="97"/>
                <w:sz w:val="20"/>
                <w:szCs w:val="20"/>
              </w:rPr>
              <w:t>.05.2023</w:t>
            </w:r>
          </w:p>
          <w:p w:rsidR="00AE29E4" w:rsidRPr="00AE29E4" w:rsidRDefault="00AE29E4" w:rsidP="00145E54">
            <w:pPr>
              <w:autoSpaceDE w:val="0"/>
              <w:autoSpaceDN w:val="0"/>
              <w:spacing w:after="0" w:line="240" w:lineRule="auto"/>
              <w:jc w:val="both"/>
              <w:rPr>
                <w:rFonts w:ascii="Times New Roman" w:hAnsi="Times New Roman" w:cs="Times New Roman"/>
                <w:sz w:val="20"/>
                <w:szCs w:val="20"/>
                <w:lang w:val="ru-RU"/>
              </w:rPr>
            </w:pPr>
            <w:r>
              <w:rPr>
                <w:rFonts w:ascii="Times New Roman" w:eastAsia="Times New Roman" w:hAnsi="Times New Roman" w:cs="Times New Roman"/>
                <w:color w:val="000000"/>
                <w:w w:val="97"/>
                <w:sz w:val="20"/>
                <w:szCs w:val="20"/>
                <w:lang w:val="ru-RU"/>
              </w:rPr>
              <w:t>20.05.2023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самостоятельно формулировать вопросы; пересказывать содержание произведения или отдельных глав;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произведения по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жанровым особенностям; Выстраивать с помощью учителя траекторию </w:t>
            </w:r>
            <w:r w:rsidRPr="00145E54">
              <w:rPr>
                <w:rFonts w:ascii="Times New Roman" w:hAnsi="Times New Roman" w:cs="Times New Roman"/>
                <w:sz w:val="20"/>
                <w:szCs w:val="20"/>
                <w:lang w:val="ru-RU"/>
              </w:rPr>
              <w:br/>
            </w:r>
            <w:proofErr w:type="spellStart"/>
            <w:r w:rsidRPr="00145E54">
              <w:rPr>
                <w:rFonts w:ascii="Times New Roman" w:eastAsia="Times New Roman" w:hAnsi="Times New Roman" w:cs="Times New Roman"/>
                <w:color w:val="000000"/>
                <w:w w:val="97"/>
                <w:sz w:val="20"/>
                <w:szCs w:val="20"/>
              </w:rPr>
              <w:t>самостоятельного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чтения</w:t>
            </w:r>
            <w:proofErr w:type="spellEnd"/>
            <w:proofErr w:type="gramStart"/>
            <w:r w:rsidRPr="00145E54">
              <w:rPr>
                <w:rFonts w:ascii="Times New Roman" w:eastAsia="Times New Roman" w:hAnsi="Times New Roman" w:cs="Times New Roman"/>
                <w:color w:val="000000"/>
                <w:w w:val="97"/>
                <w:sz w:val="20"/>
                <w:szCs w:val="20"/>
              </w:rPr>
              <w:t xml:space="preserve">; </w:t>
            </w:r>
            <w:r w:rsidRPr="00145E54">
              <w:rPr>
                <w:rFonts w:ascii="Times New Roman" w:hAnsi="Times New Roman" w:cs="Times New Roman"/>
                <w:sz w:val="20"/>
                <w:szCs w:val="20"/>
              </w:rPr>
              <w:br/>
            </w:r>
            <w:r w:rsidRPr="00145E54">
              <w:rPr>
                <w:rFonts w:ascii="Times New Roman" w:eastAsia="Times New Roman" w:hAnsi="Times New Roman" w:cs="Times New Roman"/>
                <w:color w:val="000000"/>
                <w:w w:val="97"/>
                <w:sz w:val="20"/>
                <w:szCs w:val="20"/>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Устный опрос; Самооценка с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использованием</w:t>
            </w:r>
            <w:proofErr w:type="gramStart"/>
            <w:r w:rsidRPr="00145E54">
              <w:rPr>
                <w:rFonts w:ascii="Times New Roman" w:eastAsia="Times New Roman" w:hAnsi="Times New Roman" w:cs="Times New Roman"/>
                <w:color w:val="000000"/>
                <w:w w:val="97"/>
                <w:sz w:val="20"/>
                <w:szCs w:val="20"/>
                <w:lang w:val="ru-RU"/>
              </w:rPr>
              <w:t>«О</w:t>
            </w:r>
            <w:proofErr w:type="gramEnd"/>
            <w:r w:rsidRPr="00145E54">
              <w:rPr>
                <w:rFonts w:ascii="Times New Roman" w:eastAsia="Times New Roman" w:hAnsi="Times New Roman" w:cs="Times New Roman"/>
                <w:color w:val="000000"/>
                <w:w w:val="97"/>
                <w:sz w:val="20"/>
                <w:szCs w:val="20"/>
                <w:lang w:val="ru-RU"/>
              </w:rPr>
              <w:t xml:space="preserve">ценочного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6840" w:h="11900"/>
          <w:pgMar w:top="284" w:right="640" w:bottom="352" w:left="666" w:header="720" w:footer="720" w:gutter="0"/>
          <w:cols w:space="720" w:equalWidth="0">
            <w:col w:w="1553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tbl>
      <w:tblPr>
        <w:tblW w:w="0" w:type="auto"/>
        <w:tblInd w:w="6" w:type="dxa"/>
        <w:tblLayout w:type="fixed"/>
        <w:tblLook w:val="04A0"/>
      </w:tblPr>
      <w:tblGrid>
        <w:gridCol w:w="396"/>
        <w:gridCol w:w="4874"/>
        <w:gridCol w:w="530"/>
        <w:gridCol w:w="1104"/>
        <w:gridCol w:w="1033"/>
        <w:gridCol w:w="973"/>
        <w:gridCol w:w="2940"/>
        <w:gridCol w:w="1238"/>
        <w:gridCol w:w="2414"/>
      </w:tblGrid>
      <w:tr w:rsidR="00DE6561" w:rsidRPr="003253FF" w:rsidTr="00AE29E4">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8.6.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Внеклассное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4</w:t>
            </w:r>
            <w:r>
              <w:rPr>
                <w:rFonts w:ascii="Times New Roman" w:eastAsia="Times New Roman" w:hAnsi="Times New Roman" w:cs="Times New Roman"/>
                <w:color w:val="000000"/>
                <w:w w:val="97"/>
                <w:sz w:val="20"/>
                <w:szCs w:val="20"/>
              </w:rPr>
              <w:t>.05.202</w:t>
            </w:r>
            <w:r w:rsidR="00F143B8" w:rsidRPr="00145E54">
              <w:rPr>
                <w:rFonts w:ascii="Times New Roman" w:eastAsia="Times New Roman" w:hAnsi="Times New Roman" w:cs="Times New Roman"/>
                <w:color w:val="000000"/>
                <w:w w:val="97"/>
                <w:sz w:val="20"/>
                <w:szCs w:val="20"/>
              </w:rPr>
              <w:t>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Воспринимать и выразительно читать литературное произведение;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Отвечать на вопросы, самостоятельно формулировать вопросы, пересказывать содержание произведения или отдельных глав;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Сопоставлять произведения по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жанровым особенностям; Составлять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отзыв</w:t>
            </w:r>
            <w:proofErr w:type="gramStart"/>
            <w:r w:rsidRPr="00145E54">
              <w:rPr>
                <w:rFonts w:ascii="Times New Roman" w:eastAsia="Times New Roman" w:hAnsi="Times New Roman" w:cs="Times New Roman"/>
                <w:color w:val="000000"/>
                <w:w w:val="97"/>
                <w:sz w:val="20"/>
                <w:szCs w:val="20"/>
                <w:lang w:val="ru-RU"/>
              </w:rPr>
              <w:t xml:space="preserve">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Устный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опрос</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50"/>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15</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Раздел</w:t>
            </w:r>
            <w:proofErr w:type="spellEnd"/>
            <w:r w:rsidRPr="00145E54">
              <w:rPr>
                <w:rFonts w:ascii="Times New Roman" w:eastAsia="Times New Roman" w:hAnsi="Times New Roman" w:cs="Times New Roman"/>
                <w:color w:val="000000"/>
                <w:w w:val="97"/>
                <w:sz w:val="20"/>
                <w:szCs w:val="20"/>
              </w:rPr>
              <w:t xml:space="preserve"> 9. </w:t>
            </w:r>
            <w:proofErr w:type="spellStart"/>
            <w:r w:rsidRPr="00145E54">
              <w:rPr>
                <w:rFonts w:ascii="Times New Roman" w:eastAsia="Times New Roman" w:hAnsi="Times New Roman" w:cs="Times New Roman"/>
                <w:b/>
                <w:color w:val="000000"/>
                <w:w w:val="97"/>
                <w:sz w:val="20"/>
                <w:szCs w:val="20"/>
              </w:rPr>
              <w:t>Итоговый</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контроль</w:t>
            </w:r>
            <w:proofErr w:type="spellEnd"/>
          </w:p>
        </w:tc>
      </w:tr>
      <w:tr w:rsidR="00DE6561" w:rsidRPr="003253FF" w:rsidTr="00AE29E4">
        <w:trPr>
          <w:trHeight w:hRule="exact" w:val="226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9.1.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b/>
                <w:color w:val="000000"/>
                <w:w w:val="97"/>
                <w:sz w:val="20"/>
                <w:szCs w:val="20"/>
              </w:rPr>
              <w:t>Итоговые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контрольные</w:t>
            </w:r>
            <w:proofErr w:type="spellEnd"/>
            <w:r w:rsidRPr="00145E54">
              <w:rPr>
                <w:rFonts w:ascii="Times New Roman" w:eastAsia="Times New Roman" w:hAnsi="Times New Roman" w:cs="Times New Roman"/>
                <w:b/>
                <w:color w:val="000000"/>
                <w:w w:val="97"/>
                <w:sz w:val="20"/>
                <w:szCs w:val="20"/>
              </w:rPr>
              <w:t xml:space="preserve"> </w:t>
            </w:r>
            <w:proofErr w:type="spellStart"/>
            <w:r w:rsidRPr="00145E54">
              <w:rPr>
                <w:rFonts w:ascii="Times New Roman" w:eastAsia="Times New Roman" w:hAnsi="Times New Roman" w:cs="Times New Roman"/>
                <w:b/>
                <w:color w:val="000000"/>
                <w:w w:val="97"/>
                <w:sz w:val="20"/>
                <w:szCs w:val="20"/>
              </w:rPr>
              <w:t>работы</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97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AE29E4" w:rsidP="00145E54">
            <w:pPr>
              <w:autoSpaceDE w:val="0"/>
              <w:autoSpaceDN w:val="0"/>
              <w:spacing w:after="0" w:line="240" w:lineRule="auto"/>
              <w:jc w:val="both"/>
              <w:rPr>
                <w:rFonts w:ascii="Times New Roman" w:hAnsi="Times New Roman" w:cs="Times New Roman"/>
                <w:sz w:val="20"/>
                <w:szCs w:val="20"/>
              </w:rPr>
            </w:pPr>
            <w:r>
              <w:rPr>
                <w:rFonts w:ascii="Times New Roman" w:eastAsia="Times New Roman" w:hAnsi="Times New Roman" w:cs="Times New Roman"/>
                <w:color w:val="000000"/>
                <w:w w:val="97"/>
                <w:sz w:val="20"/>
                <w:szCs w:val="20"/>
              </w:rPr>
              <w:t>2</w:t>
            </w:r>
            <w:r>
              <w:rPr>
                <w:rFonts w:ascii="Times New Roman" w:eastAsia="Times New Roman" w:hAnsi="Times New Roman" w:cs="Times New Roman"/>
                <w:color w:val="000000"/>
                <w:w w:val="97"/>
                <w:sz w:val="20"/>
                <w:szCs w:val="20"/>
                <w:lang w:val="ru-RU"/>
              </w:rPr>
              <w:t>5</w:t>
            </w:r>
            <w:r w:rsidR="00F143B8" w:rsidRPr="00145E54">
              <w:rPr>
                <w:rFonts w:ascii="Times New Roman" w:eastAsia="Times New Roman" w:hAnsi="Times New Roman" w:cs="Times New Roman"/>
                <w:color w:val="000000"/>
                <w:w w:val="97"/>
                <w:sz w:val="20"/>
                <w:szCs w:val="20"/>
              </w:rPr>
              <w:t>.05.2023 30.05.2023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 xml:space="preserve">Демонстрировать знания по истории и теории литературы за курс 5 класса,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навыки анализа художественного текста, умения создавать собственный текст по указанной теме.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right="288"/>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Письменный</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контроль</w:t>
            </w:r>
            <w:proofErr w:type="spellEnd"/>
            <w:r w:rsidRPr="00145E54">
              <w:rPr>
                <w:rFonts w:ascii="Times New Roman" w:eastAsia="Times New Roman" w:hAnsi="Times New Roman" w:cs="Times New Roman"/>
                <w:color w:val="000000"/>
                <w:w w:val="97"/>
                <w:sz w:val="20"/>
                <w:szCs w:val="20"/>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skazki</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rustih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vneklassnoe</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chtenie</w:t>
            </w:r>
            <w:proofErr w:type="spellEnd"/>
            <w:r w:rsidRPr="00145E54">
              <w:rPr>
                <w:rFonts w:ascii="Times New Roman" w:eastAsia="Times New Roman" w:hAnsi="Times New Roman" w:cs="Times New Roman"/>
                <w:color w:val="000000"/>
                <w:w w:val="97"/>
                <w:sz w:val="20"/>
                <w:szCs w:val="20"/>
                <w:lang w:val="ru-RU"/>
              </w:rPr>
              <w:t>-5-</w:t>
            </w:r>
            <w:proofErr w:type="spellStart"/>
            <w:r w:rsidRPr="00145E54">
              <w:rPr>
                <w:rFonts w:ascii="Times New Roman" w:eastAsia="Times New Roman" w:hAnsi="Times New Roman" w:cs="Times New Roman"/>
                <w:color w:val="000000"/>
                <w:w w:val="97"/>
                <w:sz w:val="20"/>
                <w:szCs w:val="20"/>
              </w:rPr>
              <w:t>klass</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Единая коллекция цифровых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образовательных ресурсов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school</w:t>
            </w:r>
            <w:r w:rsidRPr="00145E54">
              <w:rPr>
                <w:rFonts w:ascii="Times New Roman" w:eastAsia="Times New Roman" w:hAnsi="Times New Roman" w:cs="Times New Roman"/>
                <w:color w:val="000000"/>
                <w:w w:val="97"/>
                <w:sz w:val="20"/>
                <w:szCs w:val="20"/>
                <w:lang w:val="ru-RU"/>
              </w:rPr>
              <w:t>-</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collection</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catalog</w:t>
            </w:r>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teacher</w:t>
            </w:r>
            <w:r w:rsidRPr="00145E54">
              <w:rPr>
                <w:rFonts w:ascii="Times New Roman" w:eastAsia="Times New Roman" w:hAnsi="Times New Roman" w:cs="Times New Roman"/>
                <w:color w:val="000000"/>
                <w:w w:val="97"/>
                <w:sz w:val="20"/>
                <w:szCs w:val="20"/>
                <w:lang w:val="ru-RU"/>
              </w:rPr>
              <w:t xml:space="preserve"> Российская электронная школа </w:t>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resh</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r w:rsidRPr="00145E54">
              <w:rPr>
                <w:rFonts w:ascii="Times New Roman" w:eastAsia="Times New Roman" w:hAnsi="Times New Roman" w:cs="Times New Roman"/>
                <w:color w:val="000000"/>
                <w:w w:val="97"/>
                <w:sz w:val="20"/>
                <w:szCs w:val="20"/>
              </w:rPr>
              <w:t>subject</w:t>
            </w:r>
            <w:r w:rsidRPr="00145E54">
              <w:rPr>
                <w:rFonts w:ascii="Times New Roman" w:eastAsia="Times New Roman" w:hAnsi="Times New Roman" w:cs="Times New Roman"/>
                <w:color w:val="000000"/>
                <w:w w:val="97"/>
                <w:sz w:val="20"/>
                <w:szCs w:val="20"/>
                <w:lang w:val="ru-RU"/>
              </w:rPr>
              <w:t xml:space="preserve">/14/5/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Каталог цифрового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lang w:val="ru-RU"/>
              </w:rPr>
              <w:t xml:space="preserve">образовательного </w:t>
            </w:r>
            <w:proofErr w:type="spellStart"/>
            <w:r w:rsidRPr="00145E54">
              <w:rPr>
                <w:rFonts w:ascii="Times New Roman" w:eastAsia="Times New Roman" w:hAnsi="Times New Roman" w:cs="Times New Roman"/>
                <w:color w:val="000000"/>
                <w:w w:val="97"/>
                <w:sz w:val="20"/>
                <w:szCs w:val="20"/>
                <w:lang w:val="ru-RU"/>
              </w:rPr>
              <w:t>контента</w:t>
            </w:r>
            <w:proofErr w:type="spellEnd"/>
            <w:r w:rsidRPr="00145E54">
              <w:rPr>
                <w:rFonts w:ascii="Times New Roman" w:eastAsia="Times New Roman" w:hAnsi="Times New Roman" w:cs="Times New Roman"/>
                <w:color w:val="000000"/>
                <w:w w:val="97"/>
                <w:sz w:val="20"/>
                <w:szCs w:val="20"/>
                <w:lang w:val="ru-RU"/>
              </w:rPr>
              <w:t xml:space="preserve">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w w:val="97"/>
                <w:sz w:val="20"/>
                <w:szCs w:val="20"/>
              </w:rPr>
              <w:t>https</w:t>
            </w:r>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educont</w:t>
            </w:r>
            <w:proofErr w:type="spellEnd"/>
            <w:r w:rsidRPr="00145E54">
              <w:rPr>
                <w:rFonts w:ascii="Times New Roman" w:eastAsia="Times New Roman" w:hAnsi="Times New Roman" w:cs="Times New Roman"/>
                <w:color w:val="000000"/>
                <w:w w:val="97"/>
                <w:sz w:val="20"/>
                <w:szCs w:val="20"/>
                <w:lang w:val="ru-RU"/>
              </w:rPr>
              <w:t>.</w:t>
            </w:r>
            <w:proofErr w:type="spellStart"/>
            <w:r w:rsidRPr="00145E54">
              <w:rPr>
                <w:rFonts w:ascii="Times New Roman" w:eastAsia="Times New Roman" w:hAnsi="Times New Roman" w:cs="Times New Roman"/>
                <w:color w:val="000000"/>
                <w:w w:val="97"/>
                <w:sz w:val="20"/>
                <w:szCs w:val="20"/>
              </w:rPr>
              <w:t>ru</w:t>
            </w:r>
            <w:proofErr w:type="spellEnd"/>
            <w:r w:rsidRPr="00145E54">
              <w:rPr>
                <w:rFonts w:ascii="Times New Roman" w:eastAsia="Times New Roman" w:hAnsi="Times New Roman" w:cs="Times New Roman"/>
                <w:color w:val="000000"/>
                <w:w w:val="97"/>
                <w:sz w:val="20"/>
                <w:szCs w:val="20"/>
                <w:lang w:val="ru-RU"/>
              </w:rPr>
              <w:t>/</w:t>
            </w:r>
          </w:p>
        </w:tc>
      </w:tr>
      <w:tr w:rsidR="00DE6561" w:rsidRPr="00145E54">
        <w:trPr>
          <w:trHeight w:hRule="exact" w:val="350"/>
        </w:trPr>
        <w:tc>
          <w:tcPr>
            <w:tcW w:w="52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Итого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по</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разделу</w:t>
            </w:r>
            <w:proofErr w:type="spellEnd"/>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2</w:t>
            </w:r>
          </w:p>
        </w:tc>
        <w:tc>
          <w:tcPr>
            <w:tcW w:w="97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trPr>
          <w:trHeight w:hRule="exact" w:val="348"/>
        </w:trPr>
        <w:tc>
          <w:tcPr>
            <w:tcW w:w="5270"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proofErr w:type="spellStart"/>
            <w:r w:rsidRPr="00145E54">
              <w:rPr>
                <w:rFonts w:ascii="Times New Roman" w:eastAsia="Times New Roman" w:hAnsi="Times New Roman" w:cs="Times New Roman"/>
                <w:color w:val="000000"/>
                <w:w w:val="97"/>
                <w:sz w:val="20"/>
                <w:szCs w:val="20"/>
              </w:rPr>
              <w:t>Резервное</w:t>
            </w:r>
            <w:proofErr w:type="spellEnd"/>
            <w:r w:rsidRPr="00145E54">
              <w:rPr>
                <w:rFonts w:ascii="Times New Roman" w:eastAsia="Times New Roman" w:hAnsi="Times New Roman" w:cs="Times New Roman"/>
                <w:color w:val="000000"/>
                <w:w w:val="97"/>
                <w:sz w:val="20"/>
                <w:szCs w:val="20"/>
              </w:rPr>
              <w:t xml:space="preserve"> </w:t>
            </w:r>
            <w:proofErr w:type="spellStart"/>
            <w:r w:rsidRPr="00145E54">
              <w:rPr>
                <w:rFonts w:ascii="Times New Roman" w:eastAsia="Times New Roman" w:hAnsi="Times New Roman" w:cs="Times New Roman"/>
                <w:color w:val="000000"/>
                <w:w w:val="97"/>
                <w:sz w:val="20"/>
                <w:szCs w:val="20"/>
              </w:rPr>
              <w:t>время</w:t>
            </w:r>
            <w:proofErr w:type="spellEnd"/>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w:t>
            </w:r>
          </w:p>
        </w:tc>
        <w:tc>
          <w:tcPr>
            <w:tcW w:w="97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r w:rsidR="00DE6561" w:rsidRPr="00145E54" w:rsidTr="00AE29E4">
        <w:trPr>
          <w:trHeight w:hRule="exact" w:val="32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w w:val="97"/>
                <w:sz w:val="20"/>
                <w:szCs w:val="20"/>
                <w:lang w:val="ru-RU"/>
              </w:rPr>
              <w:t>ОБЩЕЕ КОЛИЧЕСТВО ЧАСОВ ПО ПРОГРАММЕ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4"/>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6</w:t>
            </w:r>
          </w:p>
        </w:tc>
        <w:tc>
          <w:tcPr>
            <w:tcW w:w="1033"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F143B8" w:rsidP="00145E54">
            <w:pPr>
              <w:autoSpaceDE w:val="0"/>
              <w:autoSpaceDN w:val="0"/>
              <w:spacing w:after="0" w:line="240" w:lineRule="auto"/>
              <w:ind w:left="72"/>
              <w:jc w:val="both"/>
              <w:rPr>
                <w:rFonts w:ascii="Times New Roman" w:hAnsi="Times New Roman" w:cs="Times New Roman"/>
                <w:sz w:val="20"/>
                <w:szCs w:val="20"/>
              </w:rPr>
            </w:pPr>
            <w:r w:rsidRPr="00145E54">
              <w:rPr>
                <w:rFonts w:ascii="Times New Roman" w:eastAsia="Times New Roman" w:hAnsi="Times New Roman" w:cs="Times New Roman"/>
                <w:color w:val="000000"/>
                <w:w w:val="97"/>
                <w:sz w:val="20"/>
                <w:szCs w:val="20"/>
              </w:rPr>
              <w:t>0</w:t>
            </w:r>
          </w:p>
        </w:tc>
        <w:tc>
          <w:tcPr>
            <w:tcW w:w="7565"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45E54" w:rsidRDefault="00DE6561" w:rsidP="00145E54">
            <w:pPr>
              <w:spacing w:after="0" w:line="240" w:lineRule="auto"/>
              <w:jc w:val="both"/>
              <w:rPr>
                <w:rFonts w:ascii="Times New Roman" w:hAnsi="Times New Roman" w:cs="Times New Roman"/>
                <w:sz w:val="20"/>
                <w:szCs w:val="20"/>
              </w:rPr>
            </w:pPr>
          </w:p>
        </w:tc>
      </w:tr>
    </w:tbl>
    <w:p w:rsidR="00DE6561" w:rsidRPr="00145E54" w:rsidRDefault="00DE6561" w:rsidP="00145E54">
      <w:pPr>
        <w:autoSpaceDE w:val="0"/>
        <w:autoSpaceDN w:val="0"/>
        <w:spacing w:after="0" w:line="240" w:lineRule="auto"/>
        <w:jc w:val="both"/>
        <w:rPr>
          <w:rFonts w:ascii="Times New Roman" w:hAnsi="Times New Roman" w:cs="Times New Roman"/>
          <w:sz w:val="20"/>
          <w:szCs w:val="20"/>
        </w:rPr>
      </w:pPr>
    </w:p>
    <w:p w:rsidR="00DE6561" w:rsidRPr="00145E54" w:rsidRDefault="00DE6561" w:rsidP="00145E54">
      <w:pPr>
        <w:spacing w:after="0" w:line="240" w:lineRule="auto"/>
        <w:jc w:val="both"/>
        <w:rPr>
          <w:rFonts w:ascii="Times New Roman" w:hAnsi="Times New Roman" w:cs="Times New Roman"/>
          <w:sz w:val="20"/>
          <w:szCs w:val="20"/>
        </w:rPr>
        <w:sectPr w:rsidR="00DE6561" w:rsidRPr="00145E54">
          <w:pgSz w:w="16840" w:h="11900"/>
          <w:pgMar w:top="284" w:right="640" w:bottom="1440" w:left="666" w:header="720" w:footer="720" w:gutter="0"/>
          <w:cols w:space="720" w:equalWidth="0">
            <w:col w:w="15534" w:space="0"/>
          </w:cols>
          <w:docGrid w:linePitch="360"/>
        </w:sectPr>
      </w:pPr>
    </w:p>
    <w:p w:rsidR="00DE6561" w:rsidRPr="00121827" w:rsidRDefault="00DE6561" w:rsidP="00145E54">
      <w:pPr>
        <w:autoSpaceDE w:val="0"/>
        <w:autoSpaceDN w:val="0"/>
        <w:spacing w:after="0" w:line="240" w:lineRule="auto"/>
        <w:jc w:val="both"/>
        <w:rPr>
          <w:rFonts w:ascii="Times New Roman" w:hAnsi="Times New Roman" w:cs="Times New Roman"/>
          <w:sz w:val="20"/>
          <w:szCs w:val="20"/>
        </w:rPr>
      </w:pPr>
    </w:p>
    <w:p w:rsidR="00DE6561" w:rsidRPr="00121827" w:rsidRDefault="00F10464" w:rsidP="003D4E07">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КАЛЕНДАРНО-ТЕМАТИЧЕСКОЕ </w:t>
      </w:r>
      <w:r w:rsidR="00F143B8" w:rsidRPr="00121827">
        <w:rPr>
          <w:rFonts w:ascii="Times New Roman" w:eastAsia="Times New Roman" w:hAnsi="Times New Roman" w:cs="Times New Roman"/>
          <w:color w:val="000000"/>
          <w:sz w:val="20"/>
          <w:szCs w:val="20"/>
        </w:rPr>
        <w:t>ПЛАНИРОВАНИЕ</w:t>
      </w:r>
    </w:p>
    <w:p w:rsidR="00F10464" w:rsidRPr="00121827" w:rsidRDefault="00F10464" w:rsidP="003D4E07">
      <w:pPr>
        <w:autoSpaceDE w:val="0"/>
        <w:autoSpaceDN w:val="0"/>
        <w:spacing w:after="0" w:line="240" w:lineRule="auto"/>
        <w:jc w:val="center"/>
        <w:rPr>
          <w:rFonts w:ascii="Times New Roman" w:hAnsi="Times New Roman" w:cs="Times New Roman"/>
          <w:sz w:val="20"/>
          <w:szCs w:val="20"/>
          <w:lang w:val="ru-RU"/>
        </w:rPr>
      </w:pPr>
    </w:p>
    <w:tbl>
      <w:tblPr>
        <w:tblW w:w="11058" w:type="dxa"/>
        <w:tblInd w:w="-421" w:type="dxa"/>
        <w:tblLayout w:type="fixed"/>
        <w:tblLook w:val="04A0"/>
      </w:tblPr>
      <w:tblGrid>
        <w:gridCol w:w="568"/>
        <w:gridCol w:w="4394"/>
        <w:gridCol w:w="851"/>
        <w:gridCol w:w="992"/>
        <w:gridCol w:w="1112"/>
        <w:gridCol w:w="1236"/>
        <w:gridCol w:w="1826"/>
        <w:gridCol w:w="79"/>
      </w:tblGrid>
      <w:tr w:rsidR="00DE6561" w:rsidRPr="00121827" w:rsidTr="00B31AF8">
        <w:trPr>
          <w:trHeight w:hRule="exact" w:val="492"/>
        </w:trPr>
        <w:tc>
          <w:tcPr>
            <w:tcW w:w="5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2" w:right="144"/>
              <w:jc w:val="center"/>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w:t>
            </w:r>
            <w:r w:rsidRPr="00121827">
              <w:rPr>
                <w:rFonts w:ascii="Times New Roman" w:hAnsi="Times New Roman" w:cs="Times New Roman"/>
                <w:sz w:val="20"/>
                <w:szCs w:val="20"/>
              </w:rPr>
              <w:br/>
            </w:r>
            <w:r w:rsidRPr="00121827">
              <w:rPr>
                <w:rFonts w:ascii="Times New Roman" w:eastAsia="Times New Roman" w:hAnsi="Times New Roman" w:cs="Times New Roman"/>
                <w:color w:val="000000"/>
                <w:sz w:val="20"/>
                <w:szCs w:val="20"/>
              </w:rPr>
              <w:t>п/п</w:t>
            </w:r>
          </w:p>
        </w:tc>
        <w:tc>
          <w:tcPr>
            <w:tcW w:w="43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2"/>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Тема</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урока</w:t>
            </w:r>
            <w:proofErr w:type="spellEnd"/>
          </w:p>
        </w:tc>
        <w:tc>
          <w:tcPr>
            <w:tcW w:w="2955"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4"/>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Количество</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часов</w:t>
            </w:r>
            <w:proofErr w:type="spellEnd"/>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2" w:right="144"/>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Дата</w:t>
            </w:r>
            <w:proofErr w:type="spellEnd"/>
            <w:r w:rsidRPr="00121827">
              <w:rPr>
                <w:rFonts w:ascii="Times New Roman" w:eastAsia="Times New Roman" w:hAnsi="Times New Roman" w:cs="Times New Roman"/>
                <w:color w:val="000000"/>
                <w:sz w:val="20"/>
                <w:szCs w:val="20"/>
              </w:rPr>
              <w:t xml:space="preserve"> </w:t>
            </w:r>
            <w:r w:rsidRPr="00121827">
              <w:rPr>
                <w:rFonts w:ascii="Times New Roman" w:hAnsi="Times New Roman" w:cs="Times New Roman"/>
                <w:sz w:val="20"/>
                <w:szCs w:val="20"/>
              </w:rPr>
              <w:br/>
            </w:r>
            <w:proofErr w:type="spellStart"/>
            <w:r w:rsidRPr="00121827">
              <w:rPr>
                <w:rFonts w:ascii="Times New Roman" w:eastAsia="Times New Roman" w:hAnsi="Times New Roman" w:cs="Times New Roman"/>
                <w:color w:val="000000"/>
                <w:sz w:val="20"/>
                <w:szCs w:val="20"/>
              </w:rPr>
              <w:t>изучения</w:t>
            </w:r>
            <w:proofErr w:type="spellEnd"/>
          </w:p>
        </w:tc>
        <w:tc>
          <w:tcPr>
            <w:tcW w:w="1905"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2" w:right="144"/>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Виды</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формы</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контроля</w:t>
            </w:r>
            <w:proofErr w:type="spellEnd"/>
          </w:p>
        </w:tc>
      </w:tr>
      <w:tr w:rsidR="00DE6561" w:rsidRPr="00121827" w:rsidTr="00B31AF8">
        <w:trPr>
          <w:trHeight w:hRule="exact" w:val="828"/>
        </w:trPr>
        <w:tc>
          <w:tcPr>
            <w:tcW w:w="568" w:type="dxa"/>
            <w:vMerge/>
            <w:tcBorders>
              <w:top w:val="single" w:sz="4" w:space="0" w:color="000000"/>
              <w:left w:val="single" w:sz="4" w:space="0" w:color="000000"/>
              <w:bottom w:val="single" w:sz="4" w:space="0" w:color="000000"/>
              <w:right w:val="single" w:sz="4" w:space="0" w:color="000000"/>
            </w:tcBorders>
          </w:tcPr>
          <w:p w:rsidR="00DE6561" w:rsidRPr="00121827" w:rsidRDefault="00DE6561" w:rsidP="00145E54">
            <w:pPr>
              <w:spacing w:after="0" w:line="240" w:lineRule="auto"/>
              <w:jc w:val="both"/>
              <w:rPr>
                <w:rFonts w:ascii="Times New Roman" w:hAnsi="Times New Roman" w:cs="Times New Roman"/>
                <w:sz w:val="20"/>
                <w:szCs w:val="20"/>
              </w:rPr>
            </w:pPr>
          </w:p>
        </w:tc>
        <w:tc>
          <w:tcPr>
            <w:tcW w:w="4394" w:type="dxa"/>
            <w:vMerge/>
            <w:tcBorders>
              <w:top w:val="single" w:sz="4" w:space="0" w:color="000000"/>
              <w:left w:val="single" w:sz="4" w:space="0" w:color="000000"/>
              <w:bottom w:val="single" w:sz="4" w:space="0" w:color="000000"/>
              <w:right w:val="single" w:sz="4" w:space="0" w:color="000000"/>
            </w:tcBorders>
          </w:tcPr>
          <w:p w:rsidR="00DE6561" w:rsidRPr="00121827" w:rsidRDefault="00DE6561" w:rsidP="00145E54">
            <w:pPr>
              <w:spacing w:after="0" w:line="240" w:lineRule="auto"/>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C70210">
            <w:pPr>
              <w:autoSpaceDE w:val="0"/>
              <w:autoSpaceDN w:val="0"/>
              <w:spacing w:after="0" w:line="240" w:lineRule="auto"/>
              <w:ind w:left="74"/>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всего</w:t>
            </w:r>
            <w:proofErr w:type="spell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21827" w:rsidRPr="00121827" w:rsidRDefault="00121827" w:rsidP="00C70210">
            <w:pPr>
              <w:autoSpaceDE w:val="0"/>
              <w:autoSpaceDN w:val="0"/>
              <w:spacing w:after="0" w:line="240" w:lineRule="auto"/>
              <w:ind w:left="72"/>
              <w:jc w:val="center"/>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контр</w:t>
            </w:r>
            <w:proofErr w:type="spellEnd"/>
            <w:r w:rsidRPr="00121827">
              <w:rPr>
                <w:rFonts w:ascii="Times New Roman" w:eastAsia="Times New Roman" w:hAnsi="Times New Roman" w:cs="Times New Roman"/>
                <w:color w:val="000000"/>
                <w:sz w:val="20"/>
                <w:szCs w:val="20"/>
                <w:lang w:val="ru-RU"/>
              </w:rPr>
              <w:t>.</w:t>
            </w:r>
          </w:p>
          <w:p w:rsidR="00DE6561" w:rsidRPr="00121827" w:rsidRDefault="00F143B8" w:rsidP="00C70210">
            <w:pPr>
              <w:autoSpaceDE w:val="0"/>
              <w:autoSpaceDN w:val="0"/>
              <w:spacing w:after="0" w:line="240" w:lineRule="auto"/>
              <w:ind w:left="72"/>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работы</w:t>
            </w:r>
            <w:proofErr w:type="spellEnd"/>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121827" w:rsidRPr="00121827" w:rsidRDefault="00121827" w:rsidP="00C70210">
            <w:pPr>
              <w:autoSpaceDE w:val="0"/>
              <w:autoSpaceDN w:val="0"/>
              <w:spacing w:after="0" w:line="240" w:lineRule="auto"/>
              <w:ind w:left="72"/>
              <w:jc w:val="center"/>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прак</w:t>
            </w:r>
            <w:proofErr w:type="spellEnd"/>
            <w:r w:rsidRPr="00121827">
              <w:rPr>
                <w:rFonts w:ascii="Times New Roman" w:eastAsia="Times New Roman" w:hAnsi="Times New Roman" w:cs="Times New Roman"/>
                <w:color w:val="000000"/>
                <w:sz w:val="20"/>
                <w:szCs w:val="20"/>
                <w:lang w:val="ru-RU"/>
              </w:rPr>
              <w:t>т.</w:t>
            </w:r>
          </w:p>
          <w:p w:rsidR="00DE6561" w:rsidRPr="00121827" w:rsidRDefault="00F143B8" w:rsidP="00C70210">
            <w:pPr>
              <w:autoSpaceDE w:val="0"/>
              <w:autoSpaceDN w:val="0"/>
              <w:spacing w:after="0" w:line="240" w:lineRule="auto"/>
              <w:ind w:left="72"/>
              <w:jc w:val="center"/>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работы</w:t>
            </w:r>
            <w:proofErr w:type="spellEnd"/>
          </w:p>
        </w:tc>
        <w:tc>
          <w:tcPr>
            <w:tcW w:w="1236" w:type="dxa"/>
            <w:vMerge/>
            <w:tcBorders>
              <w:top w:val="single" w:sz="4" w:space="0" w:color="000000"/>
              <w:left w:val="single" w:sz="4" w:space="0" w:color="000000"/>
              <w:bottom w:val="single" w:sz="4" w:space="0" w:color="000000"/>
              <w:right w:val="single" w:sz="4" w:space="0" w:color="000000"/>
            </w:tcBorders>
          </w:tcPr>
          <w:p w:rsidR="00DE6561" w:rsidRPr="00121827" w:rsidRDefault="00DE6561" w:rsidP="00145E54">
            <w:pPr>
              <w:spacing w:after="0" w:line="240" w:lineRule="auto"/>
              <w:jc w:val="both"/>
              <w:rPr>
                <w:rFonts w:ascii="Times New Roman" w:hAnsi="Times New Roman" w:cs="Times New Roman"/>
                <w:sz w:val="20"/>
                <w:szCs w:val="20"/>
              </w:rPr>
            </w:pPr>
          </w:p>
        </w:tc>
        <w:tc>
          <w:tcPr>
            <w:tcW w:w="1905" w:type="dxa"/>
            <w:gridSpan w:val="2"/>
            <w:vMerge/>
            <w:tcBorders>
              <w:top w:val="single" w:sz="4" w:space="0" w:color="000000"/>
              <w:left w:val="single" w:sz="4" w:space="0" w:color="000000"/>
              <w:bottom w:val="single" w:sz="4" w:space="0" w:color="000000"/>
              <w:right w:val="single" w:sz="4" w:space="0" w:color="000000"/>
            </w:tcBorders>
          </w:tcPr>
          <w:p w:rsidR="00DE6561" w:rsidRPr="00121827" w:rsidRDefault="00DE6561" w:rsidP="00145E54">
            <w:pPr>
              <w:spacing w:after="0" w:line="240" w:lineRule="auto"/>
              <w:jc w:val="both"/>
              <w:rPr>
                <w:rFonts w:ascii="Times New Roman" w:hAnsi="Times New Roman" w:cs="Times New Roman"/>
                <w:sz w:val="20"/>
                <w:szCs w:val="20"/>
              </w:rPr>
            </w:pPr>
          </w:p>
        </w:tc>
      </w:tr>
      <w:tr w:rsidR="00DE6561" w:rsidRPr="00121827" w:rsidTr="00B31AF8">
        <w:trPr>
          <w:trHeight w:hRule="exact" w:val="47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Мифы народов России и мира. Понятие о мифах и мифологии.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A65E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00D42945" w:rsidRPr="00121827">
              <w:rPr>
                <w:rFonts w:ascii="Times New Roman" w:eastAsia="Times New Roman" w:hAnsi="Times New Roman" w:cs="Times New Roman"/>
                <w:color w:val="000000"/>
                <w:sz w:val="20"/>
                <w:szCs w:val="20"/>
                <w:lang w:val="ru-RU"/>
              </w:rPr>
              <w:t>3</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114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Мифы народов России.</w:t>
            </w:r>
          </w:p>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Темы, сюжеты,</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образы. РК. Славянская мифология. Миф о</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сотворении земли.</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Ненецкий миф о</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сотворении мира. Легенды и мифы Древней Греции.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A65E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7</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72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Мифы народов</w:t>
            </w:r>
            <w:r w:rsidR="009F34B9" w:rsidRPr="00121827">
              <w:rPr>
                <w:rFonts w:ascii="Times New Roman" w:eastAsia="Times New Roman" w:hAnsi="Times New Roman" w:cs="Times New Roman"/>
                <w:color w:val="000000"/>
                <w:sz w:val="20"/>
                <w:szCs w:val="20"/>
                <w:lang w:val="ru-RU"/>
              </w:rPr>
              <w:t xml:space="preserve"> России и мира. Подвиги Геракла. «Скотный двор царя Авгия»,  «Яблоки Гесперид»</w:t>
            </w:r>
            <w:r w:rsidRPr="00121827">
              <w:rPr>
                <w:rFonts w:ascii="Times New Roman" w:eastAsia="Times New Roman" w:hAnsi="Times New Roman" w:cs="Times New Roman"/>
                <w:color w:val="000000"/>
                <w:sz w:val="20"/>
                <w:szCs w:val="20"/>
                <w:lang w:val="ru-RU"/>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A65E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08</w:t>
            </w:r>
            <w:r w:rsidR="00F143B8" w:rsidRPr="00121827">
              <w:rPr>
                <w:rFonts w:ascii="Times New Roman" w:eastAsia="Times New Roman" w:hAnsi="Times New Roman" w:cs="Times New Roman"/>
                <w:color w:val="000000"/>
                <w:sz w:val="20"/>
                <w:szCs w:val="20"/>
                <w:lang w:val="ru-RU"/>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DE6561" w:rsidRPr="003253FF" w:rsidTr="00B31AF8">
        <w:trPr>
          <w:trHeight w:hRule="exact" w:val="98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Внеклассное чтение. Геродот "Легенда об </w:t>
            </w:r>
            <w:proofErr w:type="spellStart"/>
            <w:r w:rsidRPr="00121827">
              <w:rPr>
                <w:rFonts w:ascii="Times New Roman" w:eastAsia="Times New Roman" w:hAnsi="Times New Roman" w:cs="Times New Roman"/>
                <w:color w:val="000000"/>
                <w:sz w:val="20"/>
                <w:szCs w:val="20"/>
                <w:lang w:val="ru-RU"/>
              </w:rPr>
              <w:t>Арионе</w:t>
            </w:r>
            <w:proofErr w:type="spellEnd"/>
            <w:r w:rsidRPr="00121827">
              <w:rPr>
                <w:rFonts w:ascii="Times New Roman" w:eastAsia="Times New Roman" w:hAnsi="Times New Roman" w:cs="Times New Roman"/>
                <w:color w:val="000000"/>
                <w:sz w:val="20"/>
                <w:szCs w:val="20"/>
                <w:lang w:val="ru-RU"/>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611851"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A65E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10</w:t>
            </w:r>
            <w:r w:rsidR="00F143B8" w:rsidRPr="00121827">
              <w:rPr>
                <w:rFonts w:ascii="Times New Roman" w:eastAsia="Times New Roman" w:hAnsi="Times New Roman" w:cs="Times New Roman"/>
                <w:color w:val="000000"/>
                <w:sz w:val="20"/>
                <w:szCs w:val="20"/>
                <w:lang w:val="ru-RU"/>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 xml:space="preserve">«Оценочного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DE6561" w:rsidRPr="00121827" w:rsidTr="00B31AF8">
        <w:trPr>
          <w:trHeight w:hRule="exact" w:val="56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Ф</w:t>
            </w:r>
            <w:r w:rsidR="00C70210" w:rsidRPr="00121827">
              <w:rPr>
                <w:rFonts w:ascii="Times New Roman" w:eastAsia="Times New Roman" w:hAnsi="Times New Roman" w:cs="Times New Roman"/>
                <w:color w:val="000000"/>
                <w:sz w:val="20"/>
                <w:szCs w:val="20"/>
                <w:lang w:val="ru-RU"/>
              </w:rPr>
              <w:t xml:space="preserve">ольклор </w:t>
            </w:r>
            <w:r w:rsidRPr="00121827">
              <w:rPr>
                <w:rFonts w:ascii="Times New Roman" w:eastAsia="Times New Roman" w:hAnsi="Times New Roman" w:cs="Times New Roman"/>
                <w:color w:val="000000"/>
                <w:sz w:val="20"/>
                <w:szCs w:val="20"/>
                <w:lang w:val="ru-RU"/>
              </w:rPr>
              <w:t xml:space="preserve">как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коллективное устное народное творчество.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611851"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A65E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4</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70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Малые жанры фольклора: пословицы, поговорки, загадки.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611851"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15.09.2022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DE6561" w:rsidRPr="00121827" w:rsidTr="00B31AF8">
        <w:trPr>
          <w:trHeight w:hRule="exact" w:val="72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Развитие речи.</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 xml:space="preserve">Интерпретация пословиц и создание связного текста по пословице в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соотнесении ее с жизненной ситуацией.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C31A7B"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17</w:t>
            </w:r>
            <w:r w:rsidR="00F143B8" w:rsidRPr="00121827">
              <w:rPr>
                <w:rFonts w:ascii="Times New Roman" w:eastAsia="Times New Roman" w:hAnsi="Times New Roman" w:cs="Times New Roman"/>
                <w:color w:val="000000"/>
                <w:sz w:val="20"/>
                <w:szCs w:val="20"/>
                <w:lang w:val="ru-RU"/>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Письменный контроль</w:t>
            </w:r>
          </w:p>
        </w:tc>
      </w:tr>
      <w:tr w:rsidR="00DE6561" w:rsidRPr="00121827" w:rsidTr="00B31AF8">
        <w:trPr>
          <w:trHeight w:hRule="exact" w:val="71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 xml:space="preserve">Сказки народов России и мира. Жанровые и эстетические особенности сказок. Виды </w:t>
            </w:r>
            <w:proofErr w:type="spellStart"/>
            <w:r w:rsidRPr="00121827">
              <w:rPr>
                <w:rFonts w:ascii="Times New Roman" w:eastAsia="Times New Roman" w:hAnsi="Times New Roman" w:cs="Times New Roman"/>
                <w:color w:val="000000"/>
                <w:sz w:val="20"/>
                <w:szCs w:val="20"/>
                <w:lang w:val="ru-RU"/>
              </w:rPr>
              <w:t>сказо</w:t>
            </w:r>
            <w:proofErr w:type="spellEnd"/>
            <w:r w:rsidRPr="00121827">
              <w:rPr>
                <w:rFonts w:ascii="Times New Roman" w:eastAsia="Times New Roman" w:hAnsi="Times New Roman" w:cs="Times New Roman"/>
                <w:color w:val="000000"/>
                <w:sz w:val="20"/>
                <w:szCs w:val="20"/>
              </w:rPr>
              <w:t>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C31A7B"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21</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84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Русские народные сказки. "Царевна-лягушка".</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Животные-помощники.</w:t>
            </w:r>
          </w:p>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Чудесные противники.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C31A7B"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2</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99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"Царевна-лягушка".</w:t>
            </w:r>
            <w:r w:rsidR="00C31A7B"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Система образов.</w:t>
            </w:r>
            <w:r w:rsidR="00C95F48"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 xml:space="preserve">Василиса Премудрая и Иван Царевич. Народная мораль в характере и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поступках героев.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C31A7B"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4</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99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"Иван - крестьянский сын и Чудо-Юдо". Волшебная сказка героического содержания. Тема мирного труда и защиты родной земли.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D42945"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8</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DE6561" w:rsidRPr="00121827" w:rsidTr="00B31AF8">
        <w:trPr>
          <w:trHeight w:hRule="exact" w:val="98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"Журавль и цапля",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"Солдатская шинель". Жанровые особенности сказок о животных и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бытовых сказок.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D42945"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9</w:t>
            </w:r>
            <w:r w:rsidR="00F143B8" w:rsidRPr="00121827">
              <w:rPr>
                <w:rFonts w:ascii="Times New Roman" w:eastAsia="Times New Roman" w:hAnsi="Times New Roman" w:cs="Times New Roman"/>
                <w:color w:val="000000"/>
                <w:sz w:val="20"/>
                <w:szCs w:val="20"/>
              </w:rPr>
              <w:t>.09.2022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28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Внеклассное чтение. Сказки народов мира.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D42945"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01.10</w:t>
            </w:r>
            <w:r w:rsidR="00F143B8" w:rsidRPr="00121827">
              <w:rPr>
                <w:rFonts w:ascii="Times New Roman" w:eastAsia="Times New Roman" w:hAnsi="Times New Roman" w:cs="Times New Roman"/>
                <w:color w:val="000000"/>
                <w:sz w:val="20"/>
                <w:szCs w:val="20"/>
                <w:lang w:val="ru-RU"/>
              </w:rPr>
              <w:t>.2022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DE6561" w:rsidRPr="00121827" w:rsidTr="00B31AF8">
        <w:trPr>
          <w:trHeight w:hRule="exact" w:val="99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Басня как жанр. Баснописцы - Эзоп, Лафонтен.</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Русские</w:t>
            </w:r>
            <w:r w:rsidR="003D4E07"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баснописцы 18 века. И.Дмитриев "Муха". Урок внеклассного чтения.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D42945"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05.10</w:t>
            </w:r>
            <w:r w:rsidR="00F143B8" w:rsidRPr="00121827">
              <w:rPr>
                <w:rFonts w:ascii="Times New Roman" w:eastAsia="Times New Roman" w:hAnsi="Times New Roman" w:cs="Times New Roman"/>
                <w:color w:val="000000"/>
                <w:sz w:val="20"/>
                <w:szCs w:val="20"/>
                <w:lang w:val="ru-RU"/>
              </w:rPr>
              <w:t>.2022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DE6561" w:rsidRPr="00121827" w:rsidTr="00B31AF8">
        <w:trPr>
          <w:trHeight w:hRule="exact" w:val="70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И.А.</w:t>
            </w:r>
            <w:r w:rsidR="00F143B8" w:rsidRPr="00121827">
              <w:rPr>
                <w:rFonts w:ascii="Times New Roman" w:eastAsia="Times New Roman" w:hAnsi="Times New Roman" w:cs="Times New Roman"/>
                <w:color w:val="000000"/>
                <w:sz w:val="20"/>
                <w:szCs w:val="20"/>
                <w:lang w:val="ru-RU"/>
              </w:rPr>
              <w:t>Крылов. Басня "Волк на псарне". Исторический контекст и аллегорический смы</w:t>
            </w:r>
            <w:r w:rsidR="00C95F48" w:rsidRPr="00121827">
              <w:rPr>
                <w:rFonts w:ascii="Times New Roman" w:eastAsia="Times New Roman" w:hAnsi="Times New Roman" w:cs="Times New Roman"/>
                <w:color w:val="000000"/>
                <w:sz w:val="20"/>
                <w:szCs w:val="20"/>
                <w:lang w:val="ru-RU"/>
              </w:rPr>
              <w:t>с</w:t>
            </w:r>
            <w:r w:rsidR="00F143B8" w:rsidRPr="00121827">
              <w:rPr>
                <w:rFonts w:ascii="Times New Roman" w:eastAsia="Times New Roman" w:hAnsi="Times New Roman" w:cs="Times New Roman"/>
                <w:color w:val="000000"/>
                <w:sz w:val="20"/>
                <w:szCs w:val="20"/>
                <w:lang w:val="ru-RU"/>
              </w:rPr>
              <w:t>л басни.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D42945"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06</w:t>
            </w:r>
            <w:r w:rsidR="00F143B8" w:rsidRPr="00121827">
              <w:rPr>
                <w:rFonts w:ascii="Times New Roman" w:eastAsia="Times New Roman" w:hAnsi="Times New Roman" w:cs="Times New Roman"/>
                <w:color w:val="000000"/>
                <w:sz w:val="20"/>
                <w:szCs w:val="20"/>
                <w:lang w:val="ru-RU"/>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w:t>
            </w:r>
            <w:proofErr w:type="spellStart"/>
            <w:r w:rsidRPr="00121827">
              <w:rPr>
                <w:rFonts w:ascii="Times New Roman" w:eastAsia="Times New Roman" w:hAnsi="Times New Roman" w:cs="Times New Roman"/>
                <w:color w:val="000000"/>
                <w:sz w:val="20"/>
                <w:szCs w:val="20"/>
              </w:rPr>
              <w:t>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71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И.А.</w:t>
            </w:r>
            <w:r w:rsidR="00F143B8" w:rsidRPr="00121827">
              <w:rPr>
                <w:rFonts w:ascii="Times New Roman" w:eastAsia="Times New Roman" w:hAnsi="Times New Roman" w:cs="Times New Roman"/>
                <w:color w:val="000000"/>
                <w:sz w:val="20"/>
                <w:szCs w:val="20"/>
                <w:lang w:val="ru-RU"/>
              </w:rPr>
              <w:t>Крылов. "Ворона и лисица". Осмеяние лести и  глупости.</w:t>
            </w:r>
            <w:r w:rsidR="00C95F48" w:rsidRPr="00121827">
              <w:rPr>
                <w:rFonts w:ascii="Times New Roman" w:eastAsia="Times New Roman" w:hAnsi="Times New Roman" w:cs="Times New Roman"/>
                <w:color w:val="000000"/>
                <w:sz w:val="20"/>
                <w:szCs w:val="20"/>
                <w:lang w:val="ru-RU"/>
              </w:rPr>
              <w:t xml:space="preserve"> </w:t>
            </w:r>
            <w:r w:rsidR="00F143B8" w:rsidRPr="00121827">
              <w:rPr>
                <w:rFonts w:ascii="Times New Roman" w:eastAsia="Times New Roman" w:hAnsi="Times New Roman" w:cs="Times New Roman"/>
                <w:color w:val="000000"/>
                <w:sz w:val="20"/>
                <w:szCs w:val="20"/>
                <w:lang w:val="ru-RU"/>
              </w:rPr>
              <w:t>Инсценировка басен.</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8</w:t>
            </w:r>
            <w:r w:rsidR="00F143B8" w:rsidRPr="00121827">
              <w:rPr>
                <w:rFonts w:ascii="Times New Roman" w:eastAsia="Times New Roman" w:hAnsi="Times New Roman" w:cs="Times New Roman"/>
                <w:color w:val="000000"/>
                <w:sz w:val="20"/>
                <w:szCs w:val="20"/>
              </w:rPr>
              <w:t xml:space="preserve">.10.2022 </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3D4E07" w:rsidRPr="00121827" w:rsidTr="00B31AF8">
        <w:trPr>
          <w:trHeight w:hRule="exact" w:val="71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lastRenderedPageBreak/>
              <w:t>17.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И.А.</w:t>
            </w:r>
            <w:r w:rsidR="003D4E07" w:rsidRPr="00121827">
              <w:rPr>
                <w:rFonts w:ascii="Times New Roman" w:eastAsia="Times New Roman" w:hAnsi="Times New Roman" w:cs="Times New Roman"/>
                <w:color w:val="000000"/>
                <w:sz w:val="20"/>
                <w:szCs w:val="20"/>
                <w:lang w:val="ru-RU"/>
              </w:rPr>
              <w:t>Крылов. "Свинья под дубом". Мораль басни. Осмеяние человеческих пороков.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12</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C70210"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3D4E07" w:rsidRPr="00121827" w:rsidTr="00B31AF8">
        <w:trPr>
          <w:trHeight w:hRule="exact" w:val="99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И.А.</w:t>
            </w:r>
            <w:r w:rsidR="003D4E07" w:rsidRPr="00121827">
              <w:rPr>
                <w:rFonts w:ascii="Times New Roman" w:eastAsia="Times New Roman" w:hAnsi="Times New Roman" w:cs="Times New Roman"/>
                <w:color w:val="000000"/>
                <w:sz w:val="20"/>
                <w:szCs w:val="20"/>
                <w:lang w:val="ru-RU"/>
              </w:rPr>
              <w:t>Крылов. Выражение народной мудрости в баснях и их поучительный характер (чтение басен по выбору обучающихся).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3</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3D4E07" w:rsidRPr="00121827" w:rsidTr="00B31AF8">
        <w:trPr>
          <w:trHeight w:hRule="exact" w:val="55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Развитие речи. Сочинение "Мудрые уроки басен И.А. Крылова".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5</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3D4E07" w:rsidRPr="00121827" w:rsidTr="00B31AF8">
        <w:trPr>
          <w:trHeight w:hRule="exact" w:val="100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3D4E07" w:rsidRPr="00121827">
              <w:rPr>
                <w:rFonts w:ascii="Times New Roman" w:eastAsia="Times New Roman" w:hAnsi="Times New Roman" w:cs="Times New Roman"/>
                <w:color w:val="000000"/>
                <w:sz w:val="20"/>
                <w:szCs w:val="20"/>
                <w:lang w:val="ru-RU"/>
              </w:rPr>
              <w:t>Пушкин. Стихотворения «Зимнее утро», «Зимний вечер». Изображение природы в стихотворениях поэта. РК. Пушкин и декабристы.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9</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3D4E07" w:rsidRPr="00121827" w:rsidTr="00B31AF8">
        <w:trPr>
          <w:trHeight w:hRule="exact" w:val="56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3D4E07" w:rsidRPr="00121827">
              <w:rPr>
                <w:rFonts w:ascii="Times New Roman" w:eastAsia="Times New Roman" w:hAnsi="Times New Roman" w:cs="Times New Roman"/>
                <w:color w:val="000000"/>
                <w:sz w:val="20"/>
                <w:szCs w:val="20"/>
                <w:lang w:val="ru-RU"/>
              </w:rPr>
              <w:t>Пушкин. Стихотворение «Няне». Поэтизация образа Арины Родионовны.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20</w:t>
            </w:r>
            <w:r w:rsidR="003D4E07" w:rsidRPr="00121827">
              <w:rPr>
                <w:rFonts w:ascii="Times New Roman" w:eastAsia="Times New Roman" w:hAnsi="Times New Roman" w:cs="Times New Roman"/>
                <w:color w:val="000000"/>
                <w:sz w:val="20"/>
                <w:szCs w:val="20"/>
                <w:lang w:val="ru-RU"/>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3D4E07" w:rsidRPr="00121827" w:rsidTr="00B31AF8">
        <w:trPr>
          <w:trHeight w:hRule="exact" w:val="127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22.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3D4E07" w:rsidRPr="00121827">
              <w:rPr>
                <w:rFonts w:ascii="Times New Roman" w:eastAsia="Times New Roman" w:hAnsi="Times New Roman" w:cs="Times New Roman"/>
                <w:color w:val="000000"/>
                <w:sz w:val="20"/>
                <w:szCs w:val="20"/>
                <w:lang w:val="ru-RU"/>
              </w:rPr>
              <w:t xml:space="preserve">Пушкин «Сказка о мертвой царевне и семи богатырях». Сюжет </w:t>
            </w:r>
            <w:r w:rsidR="003D4E07" w:rsidRPr="00121827">
              <w:rPr>
                <w:rFonts w:ascii="Times New Roman" w:hAnsi="Times New Roman" w:cs="Times New Roman"/>
                <w:sz w:val="20"/>
                <w:szCs w:val="20"/>
                <w:lang w:val="ru-RU"/>
              </w:rPr>
              <w:br/>
            </w:r>
            <w:r w:rsidR="003D4E07" w:rsidRPr="00121827">
              <w:rPr>
                <w:rFonts w:ascii="Times New Roman" w:eastAsia="Times New Roman" w:hAnsi="Times New Roman" w:cs="Times New Roman"/>
                <w:color w:val="000000"/>
                <w:sz w:val="20"/>
                <w:szCs w:val="20"/>
                <w:lang w:val="ru-RU"/>
              </w:rPr>
              <w:t xml:space="preserve">сказки (сопоставление его с сюжетами народной сказки и сказками </w:t>
            </w:r>
            <w:r w:rsidR="003D4E07" w:rsidRPr="00121827">
              <w:rPr>
                <w:rFonts w:ascii="Times New Roman" w:hAnsi="Times New Roman" w:cs="Times New Roman"/>
                <w:sz w:val="20"/>
                <w:szCs w:val="20"/>
                <w:lang w:val="ru-RU"/>
              </w:rPr>
              <w:br/>
            </w:r>
            <w:r w:rsidR="003D4E07" w:rsidRPr="00121827">
              <w:rPr>
                <w:rFonts w:ascii="Times New Roman" w:eastAsia="Times New Roman" w:hAnsi="Times New Roman" w:cs="Times New Roman"/>
                <w:color w:val="000000"/>
                <w:sz w:val="20"/>
                <w:szCs w:val="20"/>
                <w:lang w:val="ru-RU"/>
              </w:rPr>
              <w:t>Жуковского).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22</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3D4E07" w:rsidRPr="00121827" w:rsidTr="00B31AF8">
        <w:trPr>
          <w:trHeight w:hRule="exact" w:val="141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0D711B" w:rsidP="003D4E07">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3D4E07" w:rsidRPr="00121827">
              <w:rPr>
                <w:rFonts w:ascii="Times New Roman" w:eastAsia="Times New Roman" w:hAnsi="Times New Roman" w:cs="Times New Roman"/>
                <w:color w:val="000000"/>
                <w:sz w:val="20"/>
                <w:szCs w:val="20"/>
                <w:lang w:val="ru-RU"/>
              </w:rPr>
              <w:t xml:space="preserve">Пушкин «Сказка о мертвой царевне и семи богатырях». Герои сказки. Противостояние добрых и злых сил, утверждение мысли о превосходстве </w:t>
            </w:r>
            <w:r w:rsidR="003D4E07" w:rsidRPr="00121827">
              <w:rPr>
                <w:rFonts w:ascii="Times New Roman" w:hAnsi="Times New Roman" w:cs="Times New Roman"/>
                <w:sz w:val="20"/>
                <w:szCs w:val="20"/>
                <w:lang w:val="ru-RU"/>
              </w:rPr>
              <w:br/>
            </w:r>
            <w:r w:rsidR="003D4E07" w:rsidRPr="00121827">
              <w:rPr>
                <w:rFonts w:ascii="Times New Roman" w:eastAsia="Times New Roman" w:hAnsi="Times New Roman" w:cs="Times New Roman"/>
                <w:color w:val="000000"/>
                <w:sz w:val="20"/>
                <w:szCs w:val="20"/>
                <w:lang w:val="ru-RU"/>
              </w:rPr>
              <w:t>внутренней красоты над красотою внешней.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6</w:t>
            </w:r>
            <w:r w:rsidR="003D4E07" w:rsidRPr="00121827">
              <w:rPr>
                <w:rFonts w:ascii="Times New Roman" w:eastAsia="Times New Roman" w:hAnsi="Times New Roman" w:cs="Times New Roman"/>
                <w:color w:val="000000"/>
                <w:sz w:val="20"/>
                <w:szCs w:val="20"/>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D4E07" w:rsidRPr="00121827" w:rsidRDefault="003D4E07"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98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F143B8" w:rsidRPr="00121827">
              <w:rPr>
                <w:rFonts w:ascii="Times New Roman" w:eastAsia="Times New Roman" w:hAnsi="Times New Roman" w:cs="Times New Roman"/>
                <w:color w:val="000000"/>
                <w:sz w:val="20"/>
                <w:szCs w:val="20"/>
                <w:lang w:val="ru-RU"/>
              </w:rPr>
              <w:t>Пушкин «Сказка о мертвой царевне и семи богатырях».</w:t>
            </w:r>
            <w:r w:rsidR="003D4E07" w:rsidRPr="00121827">
              <w:rPr>
                <w:rFonts w:ascii="Times New Roman" w:eastAsia="Times New Roman" w:hAnsi="Times New Roman" w:cs="Times New Roman"/>
                <w:color w:val="000000"/>
                <w:sz w:val="20"/>
                <w:szCs w:val="20"/>
                <w:lang w:val="ru-RU"/>
              </w:rPr>
              <w:t xml:space="preserve"> </w:t>
            </w:r>
            <w:r w:rsidR="00F143B8" w:rsidRPr="00121827">
              <w:rPr>
                <w:rFonts w:ascii="Times New Roman" w:eastAsia="Times New Roman" w:hAnsi="Times New Roman" w:cs="Times New Roman"/>
                <w:color w:val="000000"/>
                <w:sz w:val="20"/>
                <w:szCs w:val="20"/>
                <w:lang w:val="ru-RU"/>
              </w:rPr>
              <w:t xml:space="preserve">Художественное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совершенство пушкинской сказки.</w:t>
            </w:r>
          </w:p>
          <w:p w:rsidR="00DE6561" w:rsidRPr="00121827" w:rsidRDefault="00F143B8" w:rsidP="003D4E07">
            <w:pPr>
              <w:autoSpaceDE w:val="0"/>
              <w:autoSpaceDN w:val="0"/>
              <w:spacing w:after="0" w:line="240" w:lineRule="auto"/>
              <w:ind w:left="72" w:right="288"/>
              <w:jc w:val="both"/>
              <w:rPr>
                <w:rFonts w:ascii="Times New Roman" w:hAnsi="Times New Roman" w:cs="Times New Roman"/>
                <w:color w:val="000000" w:themeColor="text1"/>
                <w:sz w:val="20"/>
                <w:szCs w:val="20"/>
                <w:lang w:val="ru-RU"/>
              </w:rPr>
            </w:pPr>
            <w:r w:rsidRPr="00121827">
              <w:rPr>
                <w:rFonts w:ascii="Times New Roman" w:eastAsia="Times New Roman" w:hAnsi="Times New Roman" w:cs="Times New Roman"/>
                <w:color w:val="000000" w:themeColor="text1"/>
                <w:sz w:val="20"/>
                <w:szCs w:val="20"/>
                <w:lang w:val="ru-RU"/>
              </w:rPr>
              <w:t>Контрольная работа за 1 четверть.</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27</w:t>
            </w:r>
            <w:r w:rsidR="00F143B8" w:rsidRPr="00121827">
              <w:rPr>
                <w:rFonts w:ascii="Times New Roman" w:eastAsia="Times New Roman" w:hAnsi="Times New Roman" w:cs="Times New Roman"/>
                <w:color w:val="000000"/>
                <w:sz w:val="20"/>
                <w:szCs w:val="20"/>
                <w:lang w:val="ru-RU"/>
              </w:rPr>
              <w:t>.10.2022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Устный опрос; Письменный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контроль</w:t>
            </w:r>
          </w:p>
        </w:tc>
      </w:tr>
      <w:tr w:rsidR="00DE6561" w:rsidRPr="00121827" w:rsidTr="00B31AF8">
        <w:trPr>
          <w:trHeight w:hRule="exact" w:val="142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25.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А.С.</w:t>
            </w:r>
            <w:r w:rsidR="00F143B8" w:rsidRPr="00121827">
              <w:rPr>
                <w:rFonts w:ascii="Times New Roman" w:eastAsia="Times New Roman" w:hAnsi="Times New Roman" w:cs="Times New Roman"/>
                <w:color w:val="000000"/>
                <w:sz w:val="20"/>
                <w:szCs w:val="20"/>
                <w:lang w:val="ru-RU"/>
              </w:rPr>
              <w:t xml:space="preserve">Пушкин «Сказка о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мертвой царевне и семи богатырях». Устное сочинение-сравнительная характеристика героинь.</w:t>
            </w:r>
            <w:r w:rsidR="003D4E07" w:rsidRPr="00121827">
              <w:rPr>
                <w:rFonts w:ascii="Times New Roman" w:eastAsia="Times New Roman" w:hAnsi="Times New Roman" w:cs="Times New Roman"/>
                <w:color w:val="000000"/>
                <w:sz w:val="20"/>
                <w:szCs w:val="20"/>
                <w:lang w:val="ru-RU"/>
              </w:rPr>
              <w:t xml:space="preserve"> </w:t>
            </w:r>
            <w:r w:rsidR="00F143B8" w:rsidRPr="00121827">
              <w:rPr>
                <w:rFonts w:ascii="Times New Roman" w:eastAsia="Times New Roman" w:hAnsi="Times New Roman" w:cs="Times New Roman"/>
                <w:color w:val="000000"/>
                <w:sz w:val="20"/>
                <w:szCs w:val="20"/>
                <w:lang w:val="ru-RU"/>
              </w:rPr>
              <w:t xml:space="preserve">Стихотворная и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прозаическая речь. Ритм, способы рифмовки, рифма.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09</w:t>
            </w: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1</w:t>
            </w:r>
            <w:r w:rsidR="00F143B8" w:rsidRPr="00121827">
              <w:rPr>
                <w:rFonts w:ascii="Times New Roman" w:eastAsia="Times New Roman" w:hAnsi="Times New Roman" w:cs="Times New Roman"/>
                <w:color w:val="000000"/>
                <w:sz w:val="20"/>
                <w:szCs w:val="20"/>
              </w:rPr>
              <w:t>.2022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устное</w:t>
            </w:r>
            <w:proofErr w:type="spellEnd"/>
            <w:r w:rsidRPr="00121827">
              <w:rPr>
                <w:rFonts w:ascii="Times New Roman" w:eastAsia="Times New Roman" w:hAnsi="Times New Roman" w:cs="Times New Roman"/>
                <w:color w:val="000000"/>
                <w:sz w:val="20"/>
                <w:szCs w:val="20"/>
              </w:rPr>
              <w:t xml:space="preserve"> </w:t>
            </w:r>
            <w:r w:rsidRPr="00121827">
              <w:rPr>
                <w:rFonts w:ascii="Times New Roman" w:hAnsi="Times New Roman" w:cs="Times New Roman"/>
                <w:sz w:val="20"/>
                <w:szCs w:val="20"/>
              </w:rPr>
              <w:br/>
            </w:r>
            <w:proofErr w:type="spellStart"/>
            <w:r w:rsidRPr="00121827">
              <w:rPr>
                <w:rFonts w:ascii="Times New Roman" w:eastAsia="Times New Roman" w:hAnsi="Times New Roman" w:cs="Times New Roman"/>
                <w:color w:val="000000"/>
                <w:sz w:val="20"/>
                <w:szCs w:val="20"/>
              </w:rPr>
              <w:t>сочинение</w:t>
            </w:r>
            <w:proofErr w:type="spellEnd"/>
          </w:p>
        </w:tc>
      </w:tr>
      <w:tr w:rsidR="00DE6561" w:rsidRPr="00121827" w:rsidTr="00B31AF8">
        <w:trPr>
          <w:trHeight w:hRule="exact" w:val="70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100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М.Ю.</w:t>
            </w:r>
            <w:r w:rsidR="00F143B8" w:rsidRPr="00121827">
              <w:rPr>
                <w:rFonts w:ascii="Times New Roman" w:eastAsia="Times New Roman" w:hAnsi="Times New Roman" w:cs="Times New Roman"/>
                <w:color w:val="000000"/>
                <w:sz w:val="20"/>
                <w:szCs w:val="20"/>
                <w:lang w:val="ru-RU"/>
              </w:rPr>
              <w:t>Лермонтов</w:t>
            </w:r>
            <w:r w:rsidR="00821C03" w:rsidRPr="00121827">
              <w:rPr>
                <w:rFonts w:ascii="Times New Roman" w:eastAsia="Times New Roman" w:hAnsi="Times New Roman" w:cs="Times New Roman"/>
                <w:color w:val="000000"/>
                <w:sz w:val="20"/>
                <w:szCs w:val="20"/>
                <w:lang w:val="ru-RU"/>
              </w:rPr>
              <w:t xml:space="preserve"> </w:t>
            </w:r>
            <w:r w:rsidR="00F143B8" w:rsidRPr="00121827">
              <w:rPr>
                <w:rFonts w:ascii="Times New Roman" w:eastAsia="Times New Roman" w:hAnsi="Times New Roman" w:cs="Times New Roman"/>
                <w:color w:val="000000"/>
                <w:sz w:val="20"/>
                <w:szCs w:val="20"/>
                <w:lang w:val="ru-RU"/>
              </w:rPr>
              <w:t>«Бородино».</w:t>
            </w:r>
          </w:p>
          <w:p w:rsidR="00DE6561" w:rsidRPr="00121827" w:rsidRDefault="00F143B8" w:rsidP="003D4E07">
            <w:pPr>
              <w:autoSpaceDE w:val="0"/>
              <w:autoSpaceDN w:val="0"/>
              <w:spacing w:after="0" w:line="240" w:lineRule="auto"/>
              <w:ind w:left="72" w:right="43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Историческая основа и патриотический пафос стихотворения.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10</w:t>
            </w:r>
            <w:r w:rsidR="00F143B8" w:rsidRPr="00121827">
              <w:rPr>
                <w:rFonts w:ascii="Times New Roman" w:eastAsia="Times New Roman" w:hAnsi="Times New Roman" w:cs="Times New Roman"/>
                <w:color w:val="000000"/>
                <w:sz w:val="20"/>
                <w:szCs w:val="20"/>
              </w:rPr>
              <w:t>.11.2022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57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100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М.Ю. Лермонтов</w:t>
            </w:r>
            <w:r w:rsidR="00821C03" w:rsidRPr="00121827">
              <w:rPr>
                <w:rFonts w:ascii="Times New Roman" w:eastAsia="Times New Roman" w:hAnsi="Times New Roman" w:cs="Times New Roman"/>
                <w:color w:val="000000"/>
                <w:sz w:val="20"/>
                <w:szCs w:val="20"/>
                <w:lang w:val="ru-RU"/>
              </w:rPr>
              <w:t xml:space="preserve"> </w:t>
            </w:r>
            <w:r w:rsidRPr="00121827">
              <w:rPr>
                <w:rFonts w:ascii="Times New Roman" w:eastAsia="Times New Roman" w:hAnsi="Times New Roman" w:cs="Times New Roman"/>
                <w:color w:val="000000"/>
                <w:sz w:val="20"/>
                <w:szCs w:val="20"/>
                <w:lang w:val="ru-RU"/>
              </w:rPr>
              <w:t>«Бородино».</w:t>
            </w:r>
          </w:p>
          <w:p w:rsidR="00DE6561" w:rsidRPr="00121827" w:rsidRDefault="00F143B8"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Проблематика и поэтика произведения.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12</w:t>
            </w:r>
            <w:r w:rsidR="00F143B8" w:rsidRPr="00121827">
              <w:rPr>
                <w:rFonts w:ascii="Times New Roman" w:eastAsia="Times New Roman" w:hAnsi="Times New Roman" w:cs="Times New Roman"/>
                <w:color w:val="000000"/>
                <w:sz w:val="20"/>
                <w:szCs w:val="20"/>
              </w:rPr>
              <w:t>.11.2022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trHeight w:hRule="exact" w:val="70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Н.В.</w:t>
            </w:r>
            <w:r w:rsidR="00F143B8" w:rsidRPr="00121827">
              <w:rPr>
                <w:rFonts w:ascii="Times New Roman" w:eastAsia="Times New Roman" w:hAnsi="Times New Roman" w:cs="Times New Roman"/>
                <w:color w:val="000000"/>
                <w:sz w:val="20"/>
                <w:szCs w:val="20"/>
                <w:lang w:val="ru-RU"/>
              </w:rPr>
              <w:t xml:space="preserve">Гоголь «Ночь перед Рождеством». Поэтизация народной жизни,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народных преданий.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16</w:t>
            </w:r>
            <w:r w:rsidR="00F143B8" w:rsidRPr="00121827">
              <w:rPr>
                <w:rFonts w:ascii="Times New Roman" w:eastAsia="Times New Roman" w:hAnsi="Times New Roman" w:cs="Times New Roman"/>
                <w:color w:val="000000"/>
                <w:sz w:val="20"/>
                <w:szCs w:val="20"/>
              </w:rPr>
              <w:t>.11.2022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3253FF" w:rsidTr="00B31AF8">
        <w:trPr>
          <w:trHeight w:hRule="exact" w:val="98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09109C">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Н.В.</w:t>
            </w:r>
            <w:r w:rsidR="00F143B8" w:rsidRPr="00121827">
              <w:rPr>
                <w:rFonts w:ascii="Times New Roman" w:eastAsia="Times New Roman" w:hAnsi="Times New Roman" w:cs="Times New Roman"/>
                <w:color w:val="000000"/>
                <w:sz w:val="20"/>
                <w:szCs w:val="20"/>
                <w:lang w:val="ru-RU"/>
              </w:rPr>
              <w:t xml:space="preserve">Гоголь «Ночь перед Рождеством». Сочетание комического и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 xml:space="preserve">трагического, реального и фантастического в </w:t>
            </w:r>
            <w:r w:rsidR="00F143B8" w:rsidRPr="00121827">
              <w:rPr>
                <w:rFonts w:ascii="Times New Roman" w:hAnsi="Times New Roman" w:cs="Times New Roman"/>
                <w:sz w:val="20"/>
                <w:szCs w:val="20"/>
                <w:lang w:val="ru-RU"/>
              </w:rPr>
              <w:br/>
            </w:r>
            <w:r w:rsidR="00F143B8" w:rsidRPr="00121827">
              <w:rPr>
                <w:rFonts w:ascii="Times New Roman" w:eastAsia="Times New Roman" w:hAnsi="Times New Roman" w:cs="Times New Roman"/>
                <w:color w:val="000000"/>
                <w:sz w:val="20"/>
                <w:szCs w:val="20"/>
                <w:lang w:val="ru-RU"/>
              </w:rPr>
              <w:t>повести.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7</w:t>
            </w:r>
            <w:r w:rsidR="00F143B8" w:rsidRPr="00121827">
              <w:rPr>
                <w:rFonts w:ascii="Times New Roman" w:eastAsia="Times New Roman" w:hAnsi="Times New Roman" w:cs="Times New Roman"/>
                <w:color w:val="000000"/>
                <w:sz w:val="20"/>
                <w:szCs w:val="20"/>
              </w:rPr>
              <w:t>.11.2022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proofErr w:type="gramStart"/>
            <w:r w:rsidRPr="00121827">
              <w:rPr>
                <w:rFonts w:ascii="Times New Roman" w:eastAsia="Times New Roman" w:hAnsi="Times New Roman" w:cs="Times New Roman"/>
                <w:color w:val="000000"/>
                <w:sz w:val="20"/>
                <w:szCs w:val="20"/>
                <w:lang w:val="ru-RU"/>
              </w:rPr>
              <w:t>«О</w:t>
            </w:r>
            <w:proofErr w:type="gramEnd"/>
            <w:r w:rsidRPr="00121827">
              <w:rPr>
                <w:rFonts w:ascii="Times New Roman" w:eastAsia="Times New Roman" w:hAnsi="Times New Roman" w:cs="Times New Roman"/>
                <w:color w:val="000000"/>
                <w:sz w:val="20"/>
                <w:szCs w:val="20"/>
                <w:lang w:val="ru-RU"/>
              </w:rPr>
              <w:t xml:space="preserve">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DE6561" w:rsidRPr="00121827" w:rsidTr="00B31AF8">
        <w:trPr>
          <w:trHeight w:hRule="exact" w:val="56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Внеклассное чтение.</w:t>
            </w:r>
          </w:p>
          <w:p w:rsidR="00DE6561" w:rsidRPr="00121827" w:rsidRDefault="00F143B8" w:rsidP="0009109C">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Н.В.Гоголь "Заколдованное место".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F0B44"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9</w:t>
            </w:r>
            <w:r w:rsidR="00F143B8" w:rsidRPr="00121827">
              <w:rPr>
                <w:rFonts w:ascii="Times New Roman" w:eastAsia="Times New Roman" w:hAnsi="Times New Roman" w:cs="Times New Roman"/>
                <w:color w:val="000000"/>
                <w:sz w:val="20"/>
                <w:szCs w:val="20"/>
              </w:rPr>
              <w:t>.11.2022</w:t>
            </w:r>
          </w:p>
        </w:tc>
        <w:tc>
          <w:tcPr>
            <w:tcW w:w="190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gridAfter w:val="1"/>
          <w:wAfter w:w="79" w:type="dxa"/>
          <w:trHeight w:hRule="exact" w:val="71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И.С.</w:t>
            </w:r>
            <w:r w:rsidR="00F143B8" w:rsidRPr="00121827">
              <w:rPr>
                <w:rFonts w:ascii="Times New Roman" w:eastAsia="Times New Roman" w:hAnsi="Times New Roman" w:cs="Times New Roman"/>
                <w:color w:val="000000"/>
                <w:sz w:val="20"/>
                <w:szCs w:val="20"/>
                <w:lang w:val="ru-RU"/>
              </w:rPr>
              <w:t>Тургенев. Слово о писателе. «Муму» как повесть о крепостном праве и протест против рабства.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23</w:t>
            </w:r>
            <w:r w:rsidR="00F143B8" w:rsidRPr="00121827">
              <w:rPr>
                <w:rFonts w:ascii="Times New Roman" w:eastAsia="Times New Roman" w:hAnsi="Times New Roman" w:cs="Times New Roman"/>
                <w:color w:val="000000"/>
                <w:sz w:val="20"/>
                <w:szCs w:val="20"/>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gridAfter w:val="1"/>
          <w:wAfter w:w="79" w:type="dxa"/>
          <w:trHeight w:hRule="exact" w:val="55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A32C5B">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И.С.</w:t>
            </w:r>
            <w:r w:rsidR="00F143B8" w:rsidRPr="00121827">
              <w:rPr>
                <w:rFonts w:ascii="Times New Roman" w:eastAsia="Times New Roman" w:hAnsi="Times New Roman" w:cs="Times New Roman"/>
                <w:color w:val="000000"/>
                <w:sz w:val="20"/>
                <w:szCs w:val="20"/>
                <w:lang w:val="ru-RU"/>
              </w:rPr>
              <w:t xml:space="preserve">Тургенев. </w:t>
            </w:r>
            <w:r w:rsidR="00A32C5B" w:rsidRPr="00121827">
              <w:rPr>
                <w:rFonts w:ascii="Times New Roman" w:eastAsia="Times New Roman" w:hAnsi="Times New Roman" w:cs="Times New Roman"/>
                <w:color w:val="000000"/>
                <w:sz w:val="20"/>
                <w:szCs w:val="20"/>
                <w:lang w:val="ru-RU"/>
              </w:rPr>
              <w:t xml:space="preserve">Рассказ </w:t>
            </w:r>
            <w:r w:rsidR="00F143B8" w:rsidRPr="00121827">
              <w:rPr>
                <w:rFonts w:ascii="Times New Roman" w:eastAsia="Times New Roman" w:hAnsi="Times New Roman" w:cs="Times New Roman"/>
                <w:color w:val="000000"/>
                <w:sz w:val="20"/>
                <w:szCs w:val="20"/>
                <w:lang w:val="ru-RU"/>
              </w:rPr>
              <w:t>«Муму». Система образов.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24</w:t>
            </w:r>
            <w:r w:rsidR="00F143B8" w:rsidRPr="00121827">
              <w:rPr>
                <w:rFonts w:ascii="Times New Roman" w:eastAsia="Times New Roman" w:hAnsi="Times New Roman" w:cs="Times New Roman"/>
                <w:color w:val="000000"/>
                <w:sz w:val="20"/>
                <w:szCs w:val="20"/>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DE6561" w:rsidRPr="00121827" w:rsidTr="00B31AF8">
        <w:trPr>
          <w:gridAfter w:val="1"/>
          <w:wAfter w:w="79" w:type="dxa"/>
          <w:trHeight w:hRule="exact" w:val="72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0D711B" w:rsidP="003D4E07">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И.С.</w:t>
            </w:r>
            <w:r w:rsidR="00F143B8" w:rsidRPr="00121827">
              <w:rPr>
                <w:rFonts w:ascii="Times New Roman" w:eastAsia="Times New Roman" w:hAnsi="Times New Roman" w:cs="Times New Roman"/>
                <w:color w:val="000000"/>
                <w:sz w:val="20"/>
                <w:szCs w:val="20"/>
                <w:lang w:val="ru-RU"/>
              </w:rPr>
              <w:t xml:space="preserve">Тургенев. </w:t>
            </w:r>
            <w:r w:rsidR="00A32C5B" w:rsidRPr="00121827">
              <w:rPr>
                <w:rFonts w:ascii="Times New Roman" w:eastAsia="Times New Roman" w:hAnsi="Times New Roman" w:cs="Times New Roman"/>
                <w:color w:val="000000"/>
                <w:sz w:val="20"/>
                <w:szCs w:val="20"/>
                <w:lang w:val="ru-RU"/>
              </w:rPr>
              <w:t>Рассказ</w:t>
            </w:r>
            <w:r w:rsidR="00821C03" w:rsidRPr="00121827">
              <w:rPr>
                <w:rFonts w:ascii="Times New Roman" w:eastAsia="Times New Roman" w:hAnsi="Times New Roman" w:cs="Times New Roman"/>
                <w:color w:val="000000"/>
                <w:sz w:val="20"/>
                <w:szCs w:val="20"/>
                <w:lang w:val="ru-RU"/>
              </w:rPr>
              <w:t xml:space="preserve"> </w:t>
            </w:r>
            <w:r w:rsidR="00F143B8" w:rsidRPr="00121827">
              <w:rPr>
                <w:rFonts w:ascii="Times New Roman" w:eastAsia="Times New Roman" w:hAnsi="Times New Roman" w:cs="Times New Roman"/>
                <w:color w:val="000000"/>
                <w:sz w:val="20"/>
                <w:szCs w:val="20"/>
                <w:lang w:val="ru-RU"/>
              </w:rPr>
              <w:t>«Муму». Духовные и нравственные качества Герасима.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6</w:t>
            </w:r>
            <w:r w:rsidR="00F143B8" w:rsidRPr="00121827">
              <w:rPr>
                <w:rFonts w:ascii="Times New Roman" w:eastAsia="Times New Roman" w:hAnsi="Times New Roman" w:cs="Times New Roman"/>
                <w:color w:val="000000"/>
                <w:sz w:val="20"/>
                <w:szCs w:val="20"/>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DE6561" w:rsidRPr="00121827" w:rsidTr="00B31AF8">
        <w:trPr>
          <w:gridAfter w:val="1"/>
          <w:wAfter w:w="79" w:type="dxa"/>
          <w:trHeight w:hRule="exact" w:val="55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0D711B" w:rsidRDefault="000D711B" w:rsidP="00A32C5B">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И.С.</w:t>
            </w:r>
            <w:r w:rsidR="00F143B8" w:rsidRPr="00121827">
              <w:rPr>
                <w:rFonts w:ascii="Times New Roman" w:eastAsia="Times New Roman" w:hAnsi="Times New Roman" w:cs="Times New Roman"/>
                <w:color w:val="000000"/>
                <w:sz w:val="20"/>
                <w:szCs w:val="20"/>
                <w:lang w:val="ru-RU"/>
              </w:rPr>
              <w:t xml:space="preserve">Тургенев. </w:t>
            </w:r>
            <w:r w:rsidR="00A32C5B" w:rsidRPr="00121827">
              <w:rPr>
                <w:rFonts w:ascii="Times New Roman" w:eastAsia="Times New Roman" w:hAnsi="Times New Roman" w:cs="Times New Roman"/>
                <w:color w:val="000000"/>
                <w:sz w:val="20"/>
                <w:szCs w:val="20"/>
                <w:lang w:val="ru-RU"/>
              </w:rPr>
              <w:t xml:space="preserve">Рассказ </w:t>
            </w:r>
            <w:r w:rsidR="00F143B8" w:rsidRPr="00121827">
              <w:rPr>
                <w:rFonts w:ascii="Times New Roman" w:eastAsia="Times New Roman" w:hAnsi="Times New Roman" w:cs="Times New Roman"/>
                <w:color w:val="000000"/>
                <w:sz w:val="20"/>
                <w:szCs w:val="20"/>
                <w:lang w:val="ru-RU"/>
              </w:rPr>
              <w:t xml:space="preserve">«Муму». </w:t>
            </w:r>
            <w:r w:rsidR="00F143B8" w:rsidRPr="000D711B">
              <w:rPr>
                <w:rFonts w:ascii="Times New Roman" w:eastAsia="Times New Roman" w:hAnsi="Times New Roman" w:cs="Times New Roman"/>
                <w:color w:val="000000"/>
                <w:sz w:val="20"/>
                <w:szCs w:val="20"/>
                <w:lang w:val="ru-RU"/>
              </w:rPr>
              <w:t>Смысл названия.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30</w:t>
            </w:r>
            <w:r w:rsidR="00F143B8" w:rsidRPr="00121827">
              <w:rPr>
                <w:rFonts w:ascii="Times New Roman" w:eastAsia="Times New Roman" w:hAnsi="Times New Roman" w:cs="Times New Roman"/>
                <w:color w:val="000000"/>
                <w:sz w:val="20"/>
                <w:szCs w:val="20"/>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DE6561" w:rsidRPr="00121827" w:rsidRDefault="00F143B8"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55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lastRenderedPageBreak/>
              <w:t>35.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A32C5B">
            <w:pPr>
              <w:autoSpaceDE w:val="0"/>
              <w:autoSpaceDN w:val="0"/>
              <w:spacing w:after="0" w:line="240" w:lineRule="auto"/>
              <w:ind w:left="72" w:right="141"/>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Развитие речи. Подготовка к сочинению-индивидуальной характеристике «Почему Герасима называют самым замечательным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лицом среди дворни?»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01.12</w:t>
            </w:r>
            <w:r w:rsidR="00E26ABC" w:rsidRPr="00121827">
              <w:rPr>
                <w:rFonts w:ascii="Times New Roman" w:eastAsia="Times New Roman" w:hAnsi="Times New Roman" w:cs="Times New Roman"/>
                <w:color w:val="000000"/>
                <w:sz w:val="20"/>
                <w:szCs w:val="20"/>
                <w:lang w:val="ru-RU"/>
              </w:rPr>
              <w:t>.2022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Устный опрос</w:t>
            </w:r>
          </w:p>
        </w:tc>
      </w:tr>
      <w:tr w:rsidR="00E26ABC" w:rsidRPr="00121827" w:rsidTr="00B31AF8">
        <w:trPr>
          <w:gridAfter w:val="1"/>
          <w:wAfter w:w="79" w:type="dxa"/>
          <w:trHeight w:hRule="exact" w:val="71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36.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A32C5B">
            <w:pPr>
              <w:autoSpaceDE w:val="0"/>
              <w:autoSpaceDN w:val="0"/>
              <w:spacing w:after="0" w:line="240" w:lineRule="auto"/>
              <w:ind w:left="13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Развитие речи. Сочинение «Почему Герасима называют самым замечательным лицом среди дворни?»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03</w:t>
            </w: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2</w:t>
            </w:r>
            <w:r w:rsidR="00E26ABC" w:rsidRPr="00121827">
              <w:rPr>
                <w:rFonts w:ascii="Times New Roman" w:eastAsia="Times New Roman" w:hAnsi="Times New Roman" w:cs="Times New Roman"/>
                <w:color w:val="000000"/>
                <w:sz w:val="20"/>
                <w:szCs w:val="20"/>
              </w:rPr>
              <w:t>.2022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E26ABC" w:rsidRPr="00121827" w:rsidTr="00B31AF8">
        <w:trPr>
          <w:gridAfter w:val="1"/>
          <w:wAfter w:w="79" w:type="dxa"/>
          <w:trHeight w:hRule="exact" w:val="56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rPr>
              <w:t>37.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0D711B" w:rsidP="00A32C5B">
            <w:pPr>
              <w:autoSpaceDE w:val="0"/>
              <w:autoSpaceDN w:val="0"/>
              <w:spacing w:after="0" w:line="240" w:lineRule="auto"/>
              <w:ind w:left="132" w:right="141"/>
              <w:jc w:val="both"/>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Н.А.</w:t>
            </w:r>
            <w:r w:rsidR="00E26ABC" w:rsidRPr="00121827">
              <w:rPr>
                <w:rFonts w:ascii="Times New Roman" w:eastAsia="Times New Roman" w:hAnsi="Times New Roman" w:cs="Times New Roman"/>
                <w:color w:val="000000"/>
                <w:sz w:val="20"/>
                <w:szCs w:val="20"/>
                <w:lang w:val="ru-RU"/>
              </w:rPr>
              <w:t>Некрасов. "Крестьянские дети", "Школьник".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07</w:t>
            </w: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2</w:t>
            </w:r>
            <w:r w:rsidR="00E26ABC" w:rsidRPr="00121827">
              <w:rPr>
                <w:rFonts w:ascii="Times New Roman" w:eastAsia="Times New Roman" w:hAnsi="Times New Roman" w:cs="Times New Roman"/>
                <w:color w:val="000000"/>
                <w:sz w:val="20"/>
                <w:szCs w:val="20"/>
              </w:rPr>
              <w:t>.2022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C70210"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57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0D711B" w:rsidP="00A32C5B">
            <w:pPr>
              <w:autoSpaceDE w:val="0"/>
              <w:autoSpaceDN w:val="0"/>
              <w:spacing w:after="0" w:line="240" w:lineRule="auto"/>
              <w:ind w:left="13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Н.А.</w:t>
            </w:r>
            <w:r w:rsidR="00E26ABC" w:rsidRPr="00121827">
              <w:rPr>
                <w:rFonts w:ascii="Times New Roman" w:eastAsia="Times New Roman" w:hAnsi="Times New Roman" w:cs="Times New Roman"/>
                <w:color w:val="000000"/>
                <w:sz w:val="20"/>
                <w:szCs w:val="20"/>
                <w:lang w:val="ru-RU"/>
              </w:rPr>
              <w:t>Некрасов "Крестьянские дети", "Школьник". Тема детства.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8</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68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39.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0D711B" w:rsidP="00A32C5B">
            <w:pPr>
              <w:autoSpaceDE w:val="0"/>
              <w:autoSpaceDN w:val="0"/>
              <w:spacing w:after="0" w:line="240" w:lineRule="auto"/>
              <w:ind w:left="13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Н.А.</w:t>
            </w:r>
            <w:r w:rsidR="00E26ABC" w:rsidRPr="00121827">
              <w:rPr>
                <w:rFonts w:ascii="Times New Roman" w:eastAsia="Times New Roman" w:hAnsi="Times New Roman" w:cs="Times New Roman"/>
                <w:color w:val="000000"/>
                <w:sz w:val="20"/>
                <w:szCs w:val="20"/>
                <w:lang w:val="ru-RU"/>
              </w:rPr>
              <w:t>Некрасов. Отрывок из поэмы «Мороз, Красный нос». Картины природы и жизнь народа.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10</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70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E26ABC">
            <w:pPr>
              <w:autoSpaceDE w:val="0"/>
              <w:autoSpaceDN w:val="0"/>
              <w:spacing w:after="0" w:line="240" w:lineRule="auto"/>
              <w:ind w:left="13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Л.Н. Толстой «Кавказский пленник». Тема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бессмысленности и жестокости</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межнациональной вражды.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14</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83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0D711B" w:rsidP="00E26ABC">
            <w:pPr>
              <w:autoSpaceDE w:val="0"/>
              <w:autoSpaceDN w:val="0"/>
              <w:spacing w:after="0" w:line="240" w:lineRule="auto"/>
              <w:ind w:left="13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Л.Н.</w:t>
            </w:r>
            <w:r w:rsidR="00E26ABC" w:rsidRPr="00121827">
              <w:rPr>
                <w:rFonts w:ascii="Times New Roman" w:eastAsia="Times New Roman" w:hAnsi="Times New Roman" w:cs="Times New Roman"/>
                <w:color w:val="000000"/>
                <w:sz w:val="20"/>
                <w:szCs w:val="20"/>
                <w:lang w:val="ru-RU"/>
              </w:rPr>
              <w:t xml:space="preserve">Толстой «Кавказский пленник». Герои рассказа Жилин и </w:t>
            </w:r>
            <w:proofErr w:type="spellStart"/>
            <w:r w:rsidR="00E26ABC" w:rsidRPr="00121827">
              <w:rPr>
                <w:rFonts w:ascii="Times New Roman" w:eastAsia="Times New Roman" w:hAnsi="Times New Roman" w:cs="Times New Roman"/>
                <w:color w:val="000000"/>
                <w:sz w:val="20"/>
                <w:szCs w:val="20"/>
                <w:lang w:val="ru-RU"/>
              </w:rPr>
              <w:t>Костылин</w:t>
            </w:r>
            <w:proofErr w:type="spellEnd"/>
            <w:r w:rsidR="00E26ABC" w:rsidRPr="00121827">
              <w:rPr>
                <w:rFonts w:ascii="Times New Roman" w:eastAsia="Times New Roman" w:hAnsi="Times New Roman" w:cs="Times New Roman"/>
                <w:color w:val="000000"/>
                <w:sz w:val="20"/>
                <w:szCs w:val="20"/>
                <w:lang w:val="ru-RU"/>
              </w:rPr>
              <w:t xml:space="preserve">. </w:t>
            </w:r>
            <w:proofErr w:type="spellStart"/>
            <w:r w:rsidR="00E26ABC" w:rsidRPr="00121827">
              <w:rPr>
                <w:rFonts w:ascii="Times New Roman" w:eastAsia="Times New Roman" w:hAnsi="Times New Roman" w:cs="Times New Roman"/>
                <w:color w:val="000000"/>
                <w:sz w:val="20"/>
                <w:szCs w:val="20"/>
              </w:rPr>
              <w:t>Два</w:t>
            </w:r>
            <w:proofErr w:type="spellEnd"/>
            <w:r w:rsidR="00E26ABC" w:rsidRPr="00121827">
              <w:rPr>
                <w:rFonts w:ascii="Times New Roman" w:eastAsia="Times New Roman" w:hAnsi="Times New Roman" w:cs="Times New Roman"/>
                <w:color w:val="000000"/>
                <w:sz w:val="20"/>
                <w:szCs w:val="20"/>
              </w:rPr>
              <w:t xml:space="preserve"> </w:t>
            </w:r>
            <w:proofErr w:type="spellStart"/>
            <w:r w:rsidR="00E26ABC" w:rsidRPr="00121827">
              <w:rPr>
                <w:rFonts w:ascii="Times New Roman" w:eastAsia="Times New Roman" w:hAnsi="Times New Roman" w:cs="Times New Roman"/>
                <w:color w:val="000000"/>
                <w:sz w:val="20"/>
                <w:szCs w:val="20"/>
              </w:rPr>
              <w:t>разных</w:t>
            </w:r>
            <w:proofErr w:type="spellEnd"/>
            <w:r w:rsidR="00E26ABC" w:rsidRPr="00121827">
              <w:rPr>
                <w:rFonts w:ascii="Times New Roman" w:eastAsia="Times New Roman" w:hAnsi="Times New Roman" w:cs="Times New Roman"/>
                <w:color w:val="000000"/>
                <w:sz w:val="20"/>
                <w:szCs w:val="20"/>
              </w:rPr>
              <w:t xml:space="preserve"> </w:t>
            </w:r>
            <w:proofErr w:type="spellStart"/>
            <w:r w:rsidR="00E26ABC" w:rsidRPr="00121827">
              <w:rPr>
                <w:rFonts w:ascii="Times New Roman" w:eastAsia="Times New Roman" w:hAnsi="Times New Roman" w:cs="Times New Roman"/>
                <w:color w:val="000000"/>
                <w:sz w:val="20"/>
                <w:szCs w:val="20"/>
              </w:rPr>
              <w:t>характера</w:t>
            </w:r>
            <w:proofErr w:type="spellEnd"/>
            <w:r w:rsidR="00E26ABC" w:rsidRPr="00121827">
              <w:rPr>
                <w:rFonts w:ascii="Times New Roman" w:eastAsia="Times New Roman" w:hAnsi="Times New Roman" w:cs="Times New Roman"/>
                <w:color w:val="000000"/>
                <w:sz w:val="20"/>
                <w:szCs w:val="20"/>
              </w:rPr>
              <w:t xml:space="preserve">, </w:t>
            </w:r>
            <w:proofErr w:type="spellStart"/>
            <w:r w:rsidR="00E26ABC" w:rsidRPr="00121827">
              <w:rPr>
                <w:rFonts w:ascii="Times New Roman" w:eastAsia="Times New Roman" w:hAnsi="Times New Roman" w:cs="Times New Roman"/>
                <w:color w:val="000000"/>
                <w:sz w:val="20"/>
                <w:szCs w:val="20"/>
              </w:rPr>
              <w:t>две</w:t>
            </w:r>
            <w:proofErr w:type="spellEnd"/>
            <w:r w:rsidR="00E26ABC" w:rsidRPr="00121827">
              <w:rPr>
                <w:rFonts w:ascii="Times New Roman" w:eastAsia="Times New Roman" w:hAnsi="Times New Roman" w:cs="Times New Roman"/>
                <w:color w:val="000000"/>
                <w:sz w:val="20"/>
                <w:szCs w:val="20"/>
              </w:rPr>
              <w:t xml:space="preserve"> </w:t>
            </w:r>
            <w:proofErr w:type="spellStart"/>
            <w:r w:rsidR="00E26ABC" w:rsidRPr="00121827">
              <w:rPr>
                <w:rFonts w:ascii="Times New Roman" w:eastAsia="Times New Roman" w:hAnsi="Times New Roman" w:cs="Times New Roman"/>
                <w:color w:val="000000"/>
                <w:sz w:val="20"/>
                <w:szCs w:val="20"/>
              </w:rPr>
              <w:t>разные</w:t>
            </w:r>
            <w:proofErr w:type="spellEnd"/>
            <w:r w:rsidR="00E26ABC" w:rsidRPr="00121827">
              <w:rPr>
                <w:rFonts w:ascii="Times New Roman" w:eastAsia="Times New Roman" w:hAnsi="Times New Roman" w:cs="Times New Roman"/>
                <w:color w:val="000000"/>
                <w:sz w:val="20"/>
                <w:szCs w:val="20"/>
              </w:rPr>
              <w:t xml:space="preserve"> </w:t>
            </w:r>
            <w:proofErr w:type="spellStart"/>
            <w:r w:rsidR="00E26ABC" w:rsidRPr="00121827">
              <w:rPr>
                <w:rFonts w:ascii="Times New Roman" w:eastAsia="Times New Roman" w:hAnsi="Times New Roman" w:cs="Times New Roman"/>
                <w:color w:val="000000"/>
                <w:sz w:val="20"/>
                <w:szCs w:val="20"/>
              </w:rPr>
              <w:t>судьбы</w:t>
            </w:r>
            <w:proofErr w:type="spellEnd"/>
            <w:r w:rsidR="00E26ABC" w:rsidRPr="00121827">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15</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71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0D711B" w:rsidP="00E26ABC">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Л.Н.</w:t>
            </w:r>
            <w:r w:rsidR="00E26ABC" w:rsidRPr="00121827">
              <w:rPr>
                <w:rFonts w:ascii="Times New Roman" w:eastAsia="Times New Roman" w:hAnsi="Times New Roman" w:cs="Times New Roman"/>
                <w:color w:val="000000"/>
                <w:sz w:val="20"/>
                <w:szCs w:val="20"/>
                <w:lang w:val="ru-RU"/>
              </w:rPr>
              <w:t xml:space="preserve">Толстой «Кавказский пленник». Жилин и Дина. Утверждение </w:t>
            </w:r>
            <w:r w:rsidR="00E26ABC" w:rsidRPr="00121827">
              <w:rPr>
                <w:rFonts w:ascii="Times New Roman" w:hAnsi="Times New Roman" w:cs="Times New Roman"/>
                <w:sz w:val="20"/>
                <w:szCs w:val="20"/>
                <w:lang w:val="ru-RU"/>
              </w:rPr>
              <w:br/>
            </w:r>
            <w:r w:rsidR="00E26ABC" w:rsidRPr="00121827">
              <w:rPr>
                <w:rFonts w:ascii="Times New Roman" w:eastAsia="Times New Roman" w:hAnsi="Times New Roman" w:cs="Times New Roman"/>
                <w:color w:val="000000"/>
                <w:sz w:val="20"/>
                <w:szCs w:val="20"/>
                <w:lang w:val="ru-RU"/>
              </w:rPr>
              <w:t>гуманистических идеалов.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7</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121827" w:rsidTr="00B31AF8">
        <w:trPr>
          <w:gridAfter w:val="1"/>
          <w:wAfter w:w="79" w:type="dxa"/>
          <w:trHeight w:hRule="exact" w:val="57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Л.Н.Толстой "Кавказский пленник". Сюжет и композиция.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21</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E26ABC" w:rsidRPr="003253FF" w:rsidTr="00B31AF8">
        <w:trPr>
          <w:gridAfter w:val="1"/>
          <w:wAfter w:w="79" w:type="dxa"/>
          <w:trHeight w:hRule="exact" w:val="116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w:t>
            </w:r>
            <w:r w:rsidRPr="00121827">
              <w:rPr>
                <w:rFonts w:ascii="Times New Roman" w:eastAsia="Times New Roman" w:hAnsi="Times New Roman" w:cs="Times New Roman"/>
                <w:color w:val="000000"/>
                <w:sz w:val="20"/>
                <w:szCs w:val="20"/>
                <w:lang w:val="ru-RU"/>
              </w:rPr>
              <w:t>4</w:t>
            </w:r>
            <w:r w:rsidR="00E26ABC" w:rsidRPr="00121827">
              <w:rPr>
                <w:rFonts w:ascii="Times New Roman" w:eastAsia="Times New Roman" w:hAnsi="Times New Roman" w:cs="Times New Roman"/>
                <w:color w:val="000000"/>
                <w:sz w:val="20"/>
                <w:szCs w:val="20"/>
              </w:rPr>
              <w:t>.</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E26ABC" w:rsidP="00E26ABC">
            <w:pPr>
              <w:autoSpaceDE w:val="0"/>
              <w:autoSpaceDN w:val="0"/>
              <w:spacing w:after="0" w:line="240" w:lineRule="auto"/>
              <w:ind w:left="72" w:right="141"/>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Внеклассное чтение по произведениям Л.Н.Толстого "Прыжок",</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"Акула"</w:t>
            </w:r>
          </w:p>
          <w:p w:rsidR="00E26ABC" w:rsidRPr="00121827" w:rsidRDefault="00E26ABC"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(по выбору).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2</w:t>
            </w:r>
            <w:r w:rsidR="00E26ABC"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6ABC" w:rsidRPr="00121827" w:rsidRDefault="00E26ABC" w:rsidP="003D4E07">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Устный опрос; 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proofErr w:type="gramStart"/>
            <w:r w:rsidRPr="00121827">
              <w:rPr>
                <w:rFonts w:ascii="Times New Roman" w:eastAsia="Times New Roman" w:hAnsi="Times New Roman" w:cs="Times New Roman"/>
                <w:color w:val="000000"/>
                <w:sz w:val="20"/>
                <w:szCs w:val="20"/>
                <w:lang w:val="ru-RU"/>
              </w:rPr>
              <w:t>«О</w:t>
            </w:r>
            <w:proofErr w:type="gramEnd"/>
            <w:r w:rsidRPr="00121827">
              <w:rPr>
                <w:rFonts w:ascii="Times New Roman" w:eastAsia="Times New Roman" w:hAnsi="Times New Roman" w:cs="Times New Roman"/>
                <w:color w:val="000000"/>
                <w:sz w:val="20"/>
                <w:szCs w:val="20"/>
                <w:lang w:val="ru-RU"/>
              </w:rPr>
              <w:t xml:space="preserve">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540"/>
        </w:trPr>
        <w:tc>
          <w:tcPr>
            <w:tcW w:w="568"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w:t>
            </w:r>
            <w:r w:rsidRPr="00121827">
              <w:rPr>
                <w:rFonts w:ascii="Times New Roman" w:eastAsia="Times New Roman" w:hAnsi="Times New Roman" w:cs="Times New Roman"/>
                <w:color w:val="000000"/>
                <w:sz w:val="20"/>
                <w:szCs w:val="20"/>
                <w:lang w:val="ru-RU"/>
              </w:rPr>
              <w:t>5</w:t>
            </w:r>
            <w:r w:rsidRPr="00121827">
              <w:rPr>
                <w:rFonts w:ascii="Times New Roman" w:eastAsia="Times New Roman" w:hAnsi="Times New Roman" w:cs="Times New Roman"/>
                <w:color w:val="000000"/>
                <w:sz w:val="20"/>
                <w:szCs w:val="20"/>
              </w:rPr>
              <w:t>.</w:t>
            </w:r>
          </w:p>
        </w:tc>
        <w:tc>
          <w:tcPr>
            <w:tcW w:w="4394"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Литература и жизнь.</w:t>
            </w:r>
          </w:p>
          <w:p w:rsidR="008C3963" w:rsidRPr="00121827" w:rsidRDefault="008C3963" w:rsidP="008C3963">
            <w:pPr>
              <w:autoSpaceDE w:val="0"/>
              <w:autoSpaceDN w:val="0"/>
              <w:spacing w:after="0" w:line="240" w:lineRule="auto"/>
              <w:ind w:left="72" w:right="141"/>
              <w:jc w:val="both"/>
              <w:rPr>
                <w:rFonts w:ascii="Times New Roman" w:hAnsi="Times New Roman" w:cs="Times New Roman"/>
                <w:color w:val="000000" w:themeColor="text1"/>
                <w:sz w:val="20"/>
                <w:szCs w:val="20"/>
                <w:lang w:val="ru-RU"/>
              </w:rPr>
            </w:pPr>
            <w:r w:rsidRPr="00121827">
              <w:rPr>
                <w:rFonts w:ascii="Times New Roman" w:eastAsia="Times New Roman" w:hAnsi="Times New Roman" w:cs="Times New Roman"/>
                <w:color w:val="000000" w:themeColor="text1"/>
                <w:sz w:val="20"/>
                <w:szCs w:val="20"/>
                <w:lang w:val="ru-RU"/>
              </w:rPr>
              <w:t>Итоговый контроль за 2 четверть.</w:t>
            </w:r>
          </w:p>
        </w:tc>
        <w:tc>
          <w:tcPr>
            <w:tcW w:w="851"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B669D2" w:rsidP="008C3963">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24</w:t>
            </w:r>
            <w:r w:rsidR="008C3963" w:rsidRPr="00121827">
              <w:rPr>
                <w:rFonts w:ascii="Times New Roman" w:eastAsia="Times New Roman" w:hAnsi="Times New Roman" w:cs="Times New Roman"/>
                <w:color w:val="000000"/>
                <w:sz w:val="20"/>
                <w:szCs w:val="20"/>
              </w:rPr>
              <w:t>.12.2022</w:t>
            </w:r>
          </w:p>
        </w:tc>
        <w:tc>
          <w:tcPr>
            <w:tcW w:w="1826" w:type="dxa"/>
            <w:tcBorders>
              <w:top w:val="single" w:sz="4" w:space="0" w:color="000000"/>
              <w:left w:val="single" w:sz="4" w:space="0" w:color="000000"/>
              <w:bottom w:val="single" w:sz="4" w:space="0" w:color="auto"/>
              <w:right w:val="single" w:sz="4" w:space="0" w:color="000000"/>
            </w:tcBorders>
            <w:tcMar>
              <w:left w:w="0" w:type="dxa"/>
              <w:right w:w="0" w:type="dxa"/>
            </w:tcMar>
          </w:tcPr>
          <w:p w:rsidR="008C3963" w:rsidRPr="00121827" w:rsidRDefault="008C3963" w:rsidP="008C3963">
            <w:pPr>
              <w:autoSpaceDE w:val="0"/>
              <w:autoSpaceDN w:val="0"/>
              <w:spacing w:after="0" w:line="240" w:lineRule="auto"/>
              <w:ind w:left="72"/>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p w:rsidR="008C3963" w:rsidRPr="00121827" w:rsidRDefault="008C3963" w:rsidP="008C3963">
            <w:pPr>
              <w:autoSpaceDE w:val="0"/>
              <w:autoSpaceDN w:val="0"/>
              <w:spacing w:after="0" w:line="240" w:lineRule="auto"/>
              <w:ind w:left="72"/>
              <w:jc w:val="both"/>
              <w:rPr>
                <w:rFonts w:ascii="Times New Roman" w:hAnsi="Times New Roman" w:cs="Times New Roman"/>
                <w:sz w:val="20"/>
                <w:szCs w:val="20"/>
                <w:lang w:val="ru-RU"/>
              </w:rPr>
            </w:pPr>
          </w:p>
        </w:tc>
      </w:tr>
      <w:tr w:rsidR="008C3963" w:rsidRPr="00121827" w:rsidTr="00B31AF8">
        <w:trPr>
          <w:gridAfter w:val="1"/>
          <w:wAfter w:w="79" w:type="dxa"/>
          <w:trHeight w:hRule="exact" w:val="66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46.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9F34B9">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Поэты 19 века о родине и родной природе.</w:t>
            </w:r>
          </w:p>
          <w:p w:rsidR="008C3963" w:rsidRPr="00121827" w:rsidRDefault="008C3963"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Стихотворения Ф.И.Тютчева, А.К. Толстого, А.А. Фета.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11.01</w:t>
            </w:r>
            <w:r w:rsidR="008C3963" w:rsidRPr="00121827">
              <w:rPr>
                <w:rFonts w:ascii="Times New Roman" w:eastAsia="Times New Roman" w:hAnsi="Times New Roman" w:cs="Times New Roman"/>
                <w:color w:val="000000"/>
                <w:sz w:val="20"/>
                <w:szCs w:val="20"/>
                <w:lang w:val="ru-RU"/>
              </w:rPr>
              <w:t>.202</w:t>
            </w:r>
            <w:r w:rsidRPr="00121827">
              <w:rPr>
                <w:rFonts w:ascii="Times New Roman" w:eastAsia="Times New Roman" w:hAnsi="Times New Roman" w:cs="Times New Roman"/>
                <w:color w:val="000000"/>
                <w:sz w:val="20"/>
                <w:szCs w:val="20"/>
                <w:lang w:val="ru-RU"/>
              </w:rPr>
              <w:t>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8C3963" w:rsidRPr="00121827" w:rsidTr="00B31AF8">
        <w:trPr>
          <w:gridAfter w:val="1"/>
          <w:wAfter w:w="79" w:type="dxa"/>
          <w:trHeight w:hRule="exact" w:val="71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47.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9F34B9">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Поэты 19 века о родине и родной природе.</w:t>
            </w:r>
          </w:p>
          <w:p w:rsidR="008C3963" w:rsidRPr="00121827" w:rsidRDefault="008C3963"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Стихотворения Ф.И.Тютчева, А.К. Толстого, А.А. Фета.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12.01</w:t>
            </w:r>
            <w:r w:rsidR="008C3963" w:rsidRPr="00121827">
              <w:rPr>
                <w:rFonts w:ascii="Times New Roman" w:eastAsia="Times New Roman" w:hAnsi="Times New Roman" w:cs="Times New Roman"/>
                <w:color w:val="000000"/>
                <w:sz w:val="20"/>
                <w:szCs w:val="20"/>
                <w:lang w:val="ru-RU"/>
              </w:rPr>
              <w:t>.202</w:t>
            </w:r>
            <w:r w:rsidRPr="00121827">
              <w:rPr>
                <w:rFonts w:ascii="Times New Roman" w:eastAsia="Times New Roman" w:hAnsi="Times New Roman" w:cs="Times New Roman"/>
                <w:color w:val="000000"/>
                <w:sz w:val="20"/>
                <w:szCs w:val="20"/>
                <w:lang w:val="ru-RU"/>
              </w:rPr>
              <w:t>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Практическая работа</w:t>
            </w:r>
          </w:p>
        </w:tc>
      </w:tr>
      <w:tr w:rsidR="008C3963" w:rsidRPr="00121827" w:rsidTr="00B31AF8">
        <w:trPr>
          <w:gridAfter w:val="1"/>
          <w:wAfter w:w="79" w:type="dxa"/>
          <w:trHeight w:hRule="exact" w:val="113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48.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Поэты 20 века о родине и родной природе.</w:t>
            </w:r>
          </w:p>
          <w:p w:rsidR="008C3963" w:rsidRPr="00121827" w:rsidRDefault="008C3963" w:rsidP="00E26ABC">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w:t>
            </w:r>
            <w:r w:rsidR="000D711B">
              <w:rPr>
                <w:rFonts w:ascii="Times New Roman" w:eastAsia="Times New Roman" w:hAnsi="Times New Roman" w:cs="Times New Roman"/>
                <w:color w:val="000000"/>
                <w:sz w:val="20"/>
                <w:szCs w:val="20"/>
                <w:lang w:val="ru-RU"/>
              </w:rPr>
              <w:t>тихотворения И.А.Бунина, А.А.Блока, С. А. Есенина, Н.М.Рубцова, Ю.П.</w:t>
            </w:r>
            <w:r w:rsidRPr="00121827">
              <w:rPr>
                <w:rFonts w:ascii="Times New Roman" w:eastAsia="Times New Roman" w:hAnsi="Times New Roman" w:cs="Times New Roman"/>
                <w:color w:val="000000"/>
                <w:sz w:val="20"/>
                <w:szCs w:val="20"/>
                <w:lang w:val="ru-RU"/>
              </w:rPr>
              <w:t xml:space="preserve">Кузнецова. РК. Юрий </w:t>
            </w:r>
            <w:proofErr w:type="spellStart"/>
            <w:r w:rsidRPr="00121827">
              <w:rPr>
                <w:rFonts w:ascii="Times New Roman" w:eastAsia="Times New Roman" w:hAnsi="Times New Roman" w:cs="Times New Roman"/>
                <w:color w:val="000000"/>
                <w:sz w:val="20"/>
                <w:szCs w:val="20"/>
                <w:lang w:val="ru-RU"/>
              </w:rPr>
              <w:t>Вэлла</w:t>
            </w:r>
            <w:proofErr w:type="spellEnd"/>
            <w:r w:rsidRPr="00121827">
              <w:rPr>
                <w:rFonts w:ascii="Times New Roman" w:eastAsia="Times New Roman" w:hAnsi="Times New Roman" w:cs="Times New Roman"/>
                <w:color w:val="000000"/>
                <w:sz w:val="20"/>
                <w:szCs w:val="20"/>
                <w:lang w:val="ru-RU"/>
              </w:rPr>
              <w:t xml:space="preserve">. «Сегодня утром дождь».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14.01</w:t>
            </w:r>
            <w:r w:rsidR="008C3963" w:rsidRPr="00121827">
              <w:rPr>
                <w:rFonts w:ascii="Times New Roman" w:eastAsia="Times New Roman" w:hAnsi="Times New Roman" w:cs="Times New Roman"/>
                <w:color w:val="000000"/>
                <w:sz w:val="20"/>
                <w:szCs w:val="20"/>
                <w:lang w:val="ru-RU"/>
              </w:rPr>
              <w:t>.202</w:t>
            </w:r>
            <w:r w:rsidRPr="00121827">
              <w:rPr>
                <w:rFonts w:ascii="Times New Roman" w:eastAsia="Times New Roman" w:hAnsi="Times New Roman" w:cs="Times New Roman"/>
                <w:color w:val="000000"/>
                <w:sz w:val="20"/>
                <w:szCs w:val="20"/>
                <w:lang w:val="ru-RU"/>
              </w:rPr>
              <w:t>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Устный опрос</w:t>
            </w:r>
          </w:p>
        </w:tc>
      </w:tr>
      <w:tr w:rsidR="008C3963" w:rsidRPr="00121827" w:rsidTr="00B31AF8">
        <w:trPr>
          <w:gridAfter w:val="1"/>
          <w:wAfter w:w="79" w:type="dxa"/>
          <w:trHeight w:hRule="exact" w:val="102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49.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Поэты 20 века о родине и родной природе.</w:t>
            </w:r>
          </w:p>
          <w:p w:rsidR="008C3963" w:rsidRPr="00121827" w:rsidRDefault="008C3963" w:rsidP="00E26ABC">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Стихотворения И. А.Бунина, А.</w:t>
            </w:r>
            <w:r w:rsidR="000D711B">
              <w:rPr>
                <w:rFonts w:ascii="Times New Roman" w:eastAsia="Times New Roman" w:hAnsi="Times New Roman" w:cs="Times New Roman"/>
                <w:color w:val="000000"/>
                <w:sz w:val="20"/>
                <w:szCs w:val="20"/>
                <w:lang w:val="ru-RU"/>
              </w:rPr>
              <w:t xml:space="preserve"> А. Блока, С. А. Есенина, Н.М.Рубцова, Ю.П.</w:t>
            </w:r>
            <w:r w:rsidRPr="00121827">
              <w:rPr>
                <w:rFonts w:ascii="Times New Roman" w:eastAsia="Times New Roman" w:hAnsi="Times New Roman" w:cs="Times New Roman"/>
                <w:color w:val="000000"/>
                <w:sz w:val="20"/>
                <w:szCs w:val="20"/>
                <w:lang w:val="ru-RU"/>
              </w:rPr>
              <w:t xml:space="preserve">Кузнецова. РК. Раиса </w:t>
            </w:r>
            <w:proofErr w:type="spellStart"/>
            <w:r w:rsidRPr="00121827">
              <w:rPr>
                <w:rFonts w:ascii="Times New Roman" w:eastAsia="Times New Roman" w:hAnsi="Times New Roman" w:cs="Times New Roman"/>
                <w:color w:val="000000"/>
                <w:sz w:val="20"/>
                <w:szCs w:val="20"/>
                <w:lang w:val="ru-RU"/>
              </w:rPr>
              <w:t>Лыкосова</w:t>
            </w:r>
            <w:proofErr w:type="spellEnd"/>
            <w:r w:rsidRPr="00121827">
              <w:rPr>
                <w:rFonts w:ascii="Times New Roman" w:eastAsia="Times New Roman" w:hAnsi="Times New Roman" w:cs="Times New Roman"/>
                <w:color w:val="000000"/>
                <w:sz w:val="20"/>
                <w:szCs w:val="20"/>
                <w:lang w:val="ru-RU"/>
              </w:rPr>
              <w:t xml:space="preserve">. «Просека».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18.01.2023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8C3963" w:rsidRPr="00121827" w:rsidTr="00B31AF8">
        <w:trPr>
          <w:gridAfter w:val="1"/>
          <w:wAfter w:w="79" w:type="dxa"/>
          <w:trHeight w:hRule="exact" w:val="55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Развитие речи. Анализ поэтического текста по плану.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19.01.2023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56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0D711B" w:rsidP="00E26ABC">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А.П.</w:t>
            </w:r>
            <w:r w:rsidR="008C3963" w:rsidRPr="00121827">
              <w:rPr>
                <w:rFonts w:ascii="Times New Roman" w:eastAsia="Times New Roman" w:hAnsi="Times New Roman" w:cs="Times New Roman"/>
                <w:color w:val="000000"/>
                <w:sz w:val="20"/>
                <w:szCs w:val="20"/>
                <w:lang w:val="ru-RU"/>
              </w:rPr>
              <w:t xml:space="preserve">Чехов "Лошадиная фамилия". </w:t>
            </w:r>
            <w:r w:rsidR="008C3963" w:rsidRPr="000D711B">
              <w:rPr>
                <w:rFonts w:ascii="Times New Roman" w:eastAsia="Times New Roman" w:hAnsi="Times New Roman" w:cs="Times New Roman"/>
                <w:color w:val="000000"/>
                <w:sz w:val="20"/>
                <w:szCs w:val="20"/>
                <w:lang w:val="ru-RU"/>
              </w:rPr>
              <w:t>Способы создания комического. Юмор.</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1</w:t>
            </w:r>
            <w:r w:rsidR="008C3963" w:rsidRPr="00121827">
              <w:rPr>
                <w:rFonts w:ascii="Times New Roman" w:eastAsia="Times New Roman" w:hAnsi="Times New Roman" w:cs="Times New Roman"/>
                <w:color w:val="000000"/>
                <w:sz w:val="20"/>
                <w:szCs w:val="20"/>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43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А.П.</w:t>
            </w:r>
            <w:r w:rsidR="008C3963" w:rsidRPr="00121827">
              <w:rPr>
                <w:rFonts w:ascii="Times New Roman" w:eastAsia="Times New Roman" w:hAnsi="Times New Roman" w:cs="Times New Roman"/>
                <w:color w:val="000000"/>
                <w:sz w:val="20"/>
                <w:szCs w:val="20"/>
                <w:lang w:val="ru-RU"/>
              </w:rPr>
              <w:t>Чехов "Хирургия". Сюжеты и образы юмористических рассказов.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5</w:t>
            </w:r>
            <w:r w:rsidR="008C3963" w:rsidRPr="00121827">
              <w:rPr>
                <w:rFonts w:ascii="Times New Roman" w:eastAsia="Times New Roman" w:hAnsi="Times New Roman" w:cs="Times New Roman"/>
                <w:color w:val="000000"/>
                <w:sz w:val="20"/>
                <w:szCs w:val="20"/>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98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М.М.</w:t>
            </w:r>
            <w:r w:rsidR="008C3963" w:rsidRPr="00121827">
              <w:rPr>
                <w:rFonts w:ascii="Times New Roman" w:eastAsia="Times New Roman" w:hAnsi="Times New Roman" w:cs="Times New Roman"/>
                <w:color w:val="000000"/>
                <w:sz w:val="20"/>
                <w:szCs w:val="20"/>
                <w:lang w:val="ru-RU"/>
              </w:rPr>
              <w:t xml:space="preserve">Зощенко "Галоша". Тема, идея, сатира. Сюжеты и образы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 xml:space="preserve">юмористических рассказов, средства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создания комического.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6</w:t>
            </w:r>
            <w:r w:rsidR="008C3963" w:rsidRPr="00121827">
              <w:rPr>
                <w:rFonts w:ascii="Times New Roman" w:eastAsia="Times New Roman" w:hAnsi="Times New Roman" w:cs="Times New Roman"/>
                <w:color w:val="000000"/>
                <w:sz w:val="20"/>
                <w:szCs w:val="20"/>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99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tabs>
                <w:tab w:val="left" w:pos="252"/>
              </w:tabs>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М.М.</w:t>
            </w:r>
            <w:r w:rsidR="008C3963" w:rsidRPr="00121827">
              <w:rPr>
                <w:rFonts w:ascii="Times New Roman" w:eastAsia="Times New Roman" w:hAnsi="Times New Roman" w:cs="Times New Roman"/>
                <w:color w:val="000000"/>
                <w:sz w:val="20"/>
                <w:szCs w:val="20"/>
                <w:lang w:val="ru-RU"/>
              </w:rPr>
              <w:t xml:space="preserve">Зощенко "Лёля и </w:t>
            </w:r>
            <w:proofErr w:type="spellStart"/>
            <w:r w:rsidR="008C3963" w:rsidRPr="00121827">
              <w:rPr>
                <w:rFonts w:ascii="Times New Roman" w:eastAsia="Times New Roman" w:hAnsi="Times New Roman" w:cs="Times New Roman"/>
                <w:color w:val="000000"/>
                <w:sz w:val="20"/>
                <w:szCs w:val="20"/>
                <w:lang w:val="ru-RU"/>
              </w:rPr>
              <w:t>Минька</w:t>
            </w:r>
            <w:proofErr w:type="spellEnd"/>
            <w:r w:rsidR="008C3963" w:rsidRPr="00121827">
              <w:rPr>
                <w:rFonts w:ascii="Times New Roman" w:eastAsia="Times New Roman" w:hAnsi="Times New Roman" w:cs="Times New Roman"/>
                <w:color w:val="000000"/>
                <w:sz w:val="20"/>
                <w:szCs w:val="20"/>
                <w:lang w:val="ru-RU"/>
              </w:rPr>
              <w:t>". Сюжеты и образы юмористических рассказов, средства создания комического.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28</w:t>
            </w:r>
            <w:r w:rsidR="008C3963" w:rsidRPr="00121827">
              <w:rPr>
                <w:rFonts w:ascii="Times New Roman" w:eastAsia="Times New Roman" w:hAnsi="Times New Roman" w:cs="Times New Roman"/>
                <w:color w:val="000000"/>
                <w:sz w:val="20"/>
                <w:szCs w:val="20"/>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63"/>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использованием «Оценочного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113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lastRenderedPageBreak/>
              <w:t>55.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8C3963" w:rsidP="00227E3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Произведения отечественной литературы о</w:t>
            </w:r>
            <w:r w:rsidR="000D711B">
              <w:rPr>
                <w:rFonts w:ascii="Times New Roman" w:eastAsia="Times New Roman" w:hAnsi="Times New Roman" w:cs="Times New Roman"/>
                <w:color w:val="000000"/>
                <w:sz w:val="20"/>
                <w:szCs w:val="20"/>
                <w:lang w:val="ru-RU"/>
              </w:rPr>
              <w:t xml:space="preserve"> природе и животных. Рассказ К.Г.</w:t>
            </w:r>
            <w:r w:rsidRPr="00121827">
              <w:rPr>
                <w:rFonts w:ascii="Times New Roman" w:eastAsia="Times New Roman" w:hAnsi="Times New Roman" w:cs="Times New Roman"/>
                <w:color w:val="000000"/>
                <w:sz w:val="20"/>
                <w:szCs w:val="20"/>
                <w:lang w:val="ru-RU"/>
              </w:rPr>
              <w:t xml:space="preserve">Паустовского "Тёплый хлеб". </w:t>
            </w:r>
            <w:r w:rsidRPr="000D711B">
              <w:rPr>
                <w:rFonts w:ascii="Times New Roman" w:eastAsia="Times New Roman" w:hAnsi="Times New Roman" w:cs="Times New Roman"/>
                <w:color w:val="000000"/>
                <w:sz w:val="20"/>
                <w:szCs w:val="20"/>
                <w:lang w:val="ru-RU"/>
              </w:rPr>
              <w:t>Герои сказки и их поступки. Нравственные проблемы сказки.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01.02.2023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69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К.Г.Паустовский "Заячьи лапы". Взаимоотношения человека и животного.</w:t>
            </w:r>
          </w:p>
          <w:p w:rsidR="008C3963" w:rsidRPr="00121827" w:rsidRDefault="008C3963" w:rsidP="003D4E07">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Нравственные проблемы рассказа.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Практическая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8C3963" w:rsidRPr="00121827" w:rsidTr="00B31AF8">
        <w:trPr>
          <w:gridAfter w:val="1"/>
          <w:wAfter w:w="79" w:type="dxa"/>
          <w:trHeight w:hRule="exact" w:val="115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8C3963" w:rsidP="00227E3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Произведения отечественной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литературы о прир</w:t>
            </w:r>
            <w:r w:rsidR="000D711B">
              <w:rPr>
                <w:rFonts w:ascii="Times New Roman" w:eastAsia="Times New Roman" w:hAnsi="Times New Roman" w:cs="Times New Roman"/>
                <w:color w:val="000000"/>
                <w:sz w:val="20"/>
                <w:szCs w:val="20"/>
                <w:lang w:val="ru-RU"/>
              </w:rPr>
              <w:t>оде и животных. Повесть-быль М.М.</w:t>
            </w:r>
            <w:r w:rsidRPr="00121827">
              <w:rPr>
                <w:rFonts w:ascii="Times New Roman" w:eastAsia="Times New Roman" w:hAnsi="Times New Roman" w:cs="Times New Roman"/>
                <w:color w:val="000000"/>
                <w:sz w:val="20"/>
                <w:szCs w:val="20"/>
                <w:lang w:val="ru-RU"/>
              </w:rPr>
              <w:t xml:space="preserve">Пришвина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"Кладовая солнца". </w:t>
            </w:r>
            <w:r w:rsidRPr="000D711B">
              <w:rPr>
                <w:rFonts w:ascii="Times New Roman" w:eastAsia="Times New Roman" w:hAnsi="Times New Roman" w:cs="Times New Roman"/>
                <w:color w:val="000000"/>
                <w:sz w:val="20"/>
                <w:szCs w:val="20"/>
                <w:lang w:val="ru-RU"/>
              </w:rPr>
              <w:t>Мир природы в произведении.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3D4E07">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4</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115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58.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Произведения отечественной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литературы о приро</w:t>
            </w:r>
            <w:r w:rsidR="000D711B">
              <w:rPr>
                <w:rFonts w:ascii="Times New Roman" w:eastAsia="Times New Roman" w:hAnsi="Times New Roman" w:cs="Times New Roman"/>
                <w:color w:val="000000"/>
                <w:sz w:val="20"/>
                <w:szCs w:val="20"/>
                <w:lang w:val="ru-RU"/>
              </w:rPr>
              <w:t>де и животных. Сказка - быль М.М.</w:t>
            </w:r>
            <w:r w:rsidRPr="00121827">
              <w:rPr>
                <w:rFonts w:ascii="Times New Roman" w:eastAsia="Times New Roman" w:hAnsi="Times New Roman" w:cs="Times New Roman"/>
                <w:color w:val="000000"/>
                <w:sz w:val="20"/>
                <w:szCs w:val="20"/>
                <w:lang w:val="ru-RU"/>
              </w:rPr>
              <w:t xml:space="preserve">Пришвина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"Кладовая солнца". Образы главных героев.</w:t>
            </w:r>
          </w:p>
          <w:p w:rsidR="008C3963" w:rsidRPr="00121827" w:rsidRDefault="008C3963" w:rsidP="009F34B9">
            <w:pPr>
              <w:autoSpaceDE w:val="0"/>
              <w:autoSpaceDN w:val="0"/>
              <w:spacing w:after="0" w:line="240" w:lineRule="auto"/>
              <w:ind w:left="72" w:right="576"/>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Человек и природа в произведении.</w:t>
            </w:r>
          </w:p>
          <w:p w:rsidR="008C3963" w:rsidRPr="00121827" w:rsidRDefault="008C3963" w:rsidP="00227E3E">
            <w:pPr>
              <w:autoSpaceDE w:val="0"/>
              <w:autoSpaceDN w:val="0"/>
              <w:spacing w:after="0" w:line="240" w:lineRule="auto"/>
              <w:ind w:left="72" w:right="14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08.02.2023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D4E07">
            <w:pPr>
              <w:autoSpaceDE w:val="0"/>
              <w:autoSpaceDN w:val="0"/>
              <w:spacing w:after="0" w:line="240" w:lineRule="auto"/>
              <w:ind w:left="72"/>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82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59.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145E54">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А.П.</w:t>
            </w:r>
            <w:r w:rsidR="008C3963" w:rsidRPr="00121827">
              <w:rPr>
                <w:rFonts w:ascii="Times New Roman" w:eastAsia="Times New Roman" w:hAnsi="Times New Roman" w:cs="Times New Roman"/>
                <w:color w:val="000000"/>
                <w:sz w:val="20"/>
                <w:szCs w:val="20"/>
                <w:lang w:val="ru-RU"/>
              </w:rPr>
              <w:t>Платонов "Никита". Мир глазами ребёнка.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09</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p w:rsidR="00BF0B44" w:rsidRPr="00121827" w:rsidRDefault="00BF0B44" w:rsidP="00145E54">
            <w:pPr>
              <w:autoSpaceDE w:val="0"/>
              <w:autoSpaceDN w:val="0"/>
              <w:spacing w:after="0" w:line="240" w:lineRule="auto"/>
              <w:ind w:left="72"/>
              <w:jc w:val="both"/>
              <w:rPr>
                <w:rFonts w:ascii="Times New Roman" w:hAnsi="Times New Roman" w:cs="Times New Roman"/>
                <w:sz w:val="20"/>
                <w:szCs w:val="20"/>
                <w:lang w:val="ru-RU"/>
              </w:rPr>
            </w:pPr>
          </w:p>
        </w:tc>
      </w:tr>
      <w:tr w:rsidR="008C3963" w:rsidRPr="003253FF" w:rsidTr="00B31AF8">
        <w:trPr>
          <w:gridAfter w:val="1"/>
          <w:wAfter w:w="79" w:type="dxa"/>
          <w:trHeight w:hRule="exact" w:val="100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145E54">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А.П.</w:t>
            </w:r>
            <w:r w:rsidR="008C3963" w:rsidRPr="00121827">
              <w:rPr>
                <w:rFonts w:ascii="Times New Roman" w:eastAsia="Times New Roman" w:hAnsi="Times New Roman" w:cs="Times New Roman"/>
                <w:color w:val="000000"/>
                <w:sz w:val="20"/>
                <w:szCs w:val="20"/>
                <w:lang w:val="ru-RU"/>
              </w:rPr>
              <w:t>Платонов "Никита". Быль и фантастика".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1</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использованием «Оценочного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140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Развитие речи. Ответ на поставленный вопрос, связанный со знанием и пониманием текста: "Как в произведениях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писателей М.М.Пришвина, К.Г.</w:t>
            </w:r>
          </w:p>
          <w:p w:rsidR="008C3963" w:rsidRPr="00121827" w:rsidRDefault="008C3963" w:rsidP="00227E3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Паустовского, А.П.Платонова отражены отношения человека и природы?"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5</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56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В.П. Астафьев "</w:t>
            </w:r>
            <w:proofErr w:type="spellStart"/>
            <w:r w:rsidRPr="00121827">
              <w:rPr>
                <w:rFonts w:ascii="Times New Roman" w:eastAsia="Times New Roman" w:hAnsi="Times New Roman" w:cs="Times New Roman"/>
                <w:color w:val="000000"/>
                <w:sz w:val="20"/>
                <w:szCs w:val="20"/>
                <w:lang w:val="ru-RU"/>
              </w:rPr>
              <w:t>Васюткино</w:t>
            </w:r>
            <w:proofErr w:type="spellEnd"/>
            <w:r w:rsidRPr="00121827">
              <w:rPr>
                <w:rFonts w:ascii="Times New Roman" w:eastAsia="Times New Roman" w:hAnsi="Times New Roman" w:cs="Times New Roman"/>
                <w:color w:val="000000"/>
                <w:sz w:val="20"/>
                <w:szCs w:val="20"/>
                <w:lang w:val="ru-RU"/>
              </w:rPr>
              <w:t xml:space="preserve"> озеро" - автобиографическая повесть.</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6</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142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В.П.</w:t>
            </w:r>
            <w:r w:rsidR="008C3963" w:rsidRPr="00121827">
              <w:rPr>
                <w:rFonts w:ascii="Times New Roman" w:eastAsia="Times New Roman" w:hAnsi="Times New Roman" w:cs="Times New Roman"/>
                <w:color w:val="000000"/>
                <w:sz w:val="20"/>
                <w:szCs w:val="20"/>
                <w:lang w:val="ru-RU"/>
              </w:rPr>
              <w:t>Астафьев «</w:t>
            </w:r>
            <w:proofErr w:type="spellStart"/>
            <w:r w:rsidR="008C3963" w:rsidRPr="00121827">
              <w:rPr>
                <w:rFonts w:ascii="Times New Roman" w:eastAsia="Times New Roman" w:hAnsi="Times New Roman" w:cs="Times New Roman"/>
                <w:color w:val="000000"/>
                <w:sz w:val="20"/>
                <w:szCs w:val="20"/>
                <w:lang w:val="ru-RU"/>
              </w:rPr>
              <w:t>Васюткино</w:t>
            </w:r>
            <w:proofErr w:type="spellEnd"/>
            <w:r w:rsidR="008C3963" w:rsidRPr="00121827">
              <w:rPr>
                <w:rFonts w:ascii="Times New Roman" w:eastAsia="Times New Roman" w:hAnsi="Times New Roman" w:cs="Times New Roman"/>
                <w:color w:val="000000"/>
                <w:sz w:val="20"/>
                <w:szCs w:val="20"/>
                <w:lang w:val="ru-RU"/>
              </w:rPr>
              <w:t xml:space="preserve"> озеро». Поведение человека в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 xml:space="preserve">экстремальной ситуации. Становление характера главного героя. РК. К.Лагунов «Тайна чёрного озера». Сказка или быль.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18</w:t>
            </w:r>
            <w:r w:rsidR="008C3963" w:rsidRPr="00121827">
              <w:rPr>
                <w:rFonts w:ascii="Times New Roman" w:eastAsia="Times New Roman" w:hAnsi="Times New Roman" w:cs="Times New Roman"/>
                <w:color w:val="000000"/>
                <w:sz w:val="20"/>
                <w:szCs w:val="20"/>
                <w:lang w:val="ru-RU"/>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p>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127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64.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Развитие речи. Сочинение по самостоятельно составленному плану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"Какие поступки сверстника и черты его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характера вызывают интерес" (по рассказу В.П.Астафьева "</w:t>
            </w:r>
            <w:proofErr w:type="spellStart"/>
            <w:r w:rsidRPr="00121827">
              <w:rPr>
                <w:rFonts w:ascii="Times New Roman" w:eastAsia="Times New Roman" w:hAnsi="Times New Roman" w:cs="Times New Roman"/>
                <w:color w:val="000000"/>
                <w:sz w:val="20"/>
                <w:szCs w:val="20"/>
                <w:lang w:val="ru-RU"/>
              </w:rPr>
              <w:t>Васюткино</w:t>
            </w:r>
            <w:proofErr w:type="spellEnd"/>
            <w:r w:rsidRPr="00121827">
              <w:rPr>
                <w:rFonts w:ascii="Times New Roman" w:eastAsia="Times New Roman" w:hAnsi="Times New Roman" w:cs="Times New Roman"/>
                <w:color w:val="000000"/>
                <w:sz w:val="20"/>
                <w:szCs w:val="20"/>
                <w:lang w:val="ru-RU"/>
              </w:rPr>
              <w:t xml:space="preserve"> озеро").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71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8C3963" w:rsidP="00227E3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Произведения на тему </w:t>
            </w:r>
            <w:r w:rsidRPr="00121827">
              <w:rPr>
                <w:rFonts w:ascii="Times New Roman" w:hAnsi="Times New Roman" w:cs="Times New Roman"/>
                <w:sz w:val="20"/>
                <w:szCs w:val="20"/>
                <w:lang w:val="ru-RU"/>
              </w:rPr>
              <w:br/>
            </w:r>
            <w:r w:rsidR="000D711B">
              <w:rPr>
                <w:rFonts w:ascii="Times New Roman" w:eastAsia="Times New Roman" w:hAnsi="Times New Roman" w:cs="Times New Roman"/>
                <w:color w:val="000000"/>
                <w:sz w:val="20"/>
                <w:szCs w:val="20"/>
                <w:lang w:val="ru-RU"/>
              </w:rPr>
              <w:t>"Человек на войне". В.П.</w:t>
            </w:r>
            <w:r w:rsidRPr="00121827">
              <w:rPr>
                <w:rFonts w:ascii="Times New Roman" w:eastAsia="Times New Roman" w:hAnsi="Times New Roman" w:cs="Times New Roman"/>
                <w:color w:val="000000"/>
                <w:sz w:val="20"/>
                <w:szCs w:val="20"/>
                <w:lang w:val="ru-RU"/>
              </w:rPr>
              <w:t xml:space="preserve">Катаев "Сын полка".  </w:t>
            </w:r>
            <w:r w:rsidRPr="000D711B">
              <w:rPr>
                <w:rFonts w:ascii="Times New Roman" w:eastAsia="Times New Roman" w:hAnsi="Times New Roman" w:cs="Times New Roman"/>
                <w:color w:val="000000"/>
                <w:sz w:val="20"/>
                <w:szCs w:val="20"/>
                <w:lang w:val="ru-RU"/>
              </w:rPr>
              <w:t>Мир ребёнка и мир взрослых.</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23</w:t>
            </w: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5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«Человек на войне». В.П.</w:t>
            </w:r>
            <w:r w:rsidR="008C3963" w:rsidRPr="00121827">
              <w:rPr>
                <w:rFonts w:ascii="Times New Roman" w:eastAsia="Times New Roman" w:hAnsi="Times New Roman" w:cs="Times New Roman"/>
                <w:color w:val="000000"/>
                <w:sz w:val="20"/>
                <w:szCs w:val="20"/>
                <w:lang w:val="ru-RU"/>
              </w:rPr>
              <w:t>Катаев "Сын полка". Проблема героизма.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25</w:t>
            </w: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43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В.П.</w:t>
            </w:r>
            <w:r w:rsidR="008C3963" w:rsidRPr="00121827">
              <w:rPr>
                <w:rFonts w:ascii="Times New Roman" w:eastAsia="Times New Roman" w:hAnsi="Times New Roman" w:cs="Times New Roman"/>
                <w:color w:val="000000"/>
                <w:sz w:val="20"/>
                <w:szCs w:val="20"/>
                <w:lang w:val="ru-RU"/>
              </w:rPr>
              <w:t xml:space="preserve">Катаев "Сын полка". </w:t>
            </w:r>
            <w:r w:rsidR="008C3963" w:rsidRPr="000D711B">
              <w:rPr>
                <w:rFonts w:ascii="Times New Roman" w:eastAsia="Times New Roman" w:hAnsi="Times New Roman" w:cs="Times New Roman"/>
                <w:color w:val="000000"/>
                <w:sz w:val="20"/>
                <w:szCs w:val="20"/>
                <w:lang w:val="ru-RU"/>
              </w:rPr>
              <w:t>Образ главного героя.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1</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proofErr w:type="gramStart"/>
            <w:r w:rsidRPr="00121827">
              <w:rPr>
                <w:rFonts w:ascii="Times New Roman" w:eastAsia="Times New Roman" w:hAnsi="Times New Roman" w:cs="Times New Roman"/>
                <w:color w:val="000000"/>
                <w:sz w:val="20"/>
                <w:szCs w:val="20"/>
                <w:lang w:val="ru-RU"/>
              </w:rPr>
              <w:t>«О</w:t>
            </w:r>
            <w:proofErr w:type="gramEnd"/>
            <w:r w:rsidRPr="00121827">
              <w:rPr>
                <w:rFonts w:ascii="Times New Roman" w:eastAsia="Times New Roman" w:hAnsi="Times New Roman" w:cs="Times New Roman"/>
                <w:color w:val="000000"/>
                <w:sz w:val="20"/>
                <w:szCs w:val="20"/>
                <w:lang w:val="ru-RU"/>
              </w:rPr>
              <w:t xml:space="preserve">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55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В.П.</w:t>
            </w:r>
            <w:r w:rsidR="008C3963" w:rsidRPr="00121827">
              <w:rPr>
                <w:rFonts w:ascii="Times New Roman" w:eastAsia="Times New Roman" w:hAnsi="Times New Roman" w:cs="Times New Roman"/>
                <w:color w:val="000000"/>
                <w:sz w:val="20"/>
                <w:szCs w:val="20"/>
                <w:lang w:val="ru-RU"/>
              </w:rPr>
              <w:t xml:space="preserve">Катаев "Сын полка". </w:t>
            </w:r>
            <w:r w:rsidR="008C3963" w:rsidRPr="000D711B">
              <w:rPr>
                <w:rFonts w:ascii="Times New Roman" w:eastAsia="Times New Roman" w:hAnsi="Times New Roman" w:cs="Times New Roman"/>
                <w:color w:val="000000"/>
                <w:sz w:val="20"/>
                <w:szCs w:val="20"/>
                <w:lang w:val="ru-RU"/>
              </w:rPr>
              <w:t>Смысл названия повести.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114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69.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"Человек на войне". Ю.</w:t>
            </w:r>
            <w:r w:rsidR="008C3963" w:rsidRPr="00121827">
              <w:rPr>
                <w:rFonts w:ascii="Times New Roman" w:eastAsia="Times New Roman" w:hAnsi="Times New Roman" w:cs="Times New Roman"/>
                <w:color w:val="000000"/>
                <w:sz w:val="20"/>
                <w:szCs w:val="20"/>
                <w:lang w:val="ru-RU"/>
              </w:rPr>
              <w:t>Я.Яковлев. «Девочки с Васильевского острова».</w:t>
            </w:r>
          </w:p>
          <w:p w:rsidR="008C3963" w:rsidRPr="00121827" w:rsidRDefault="000D711B" w:rsidP="00227E3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 xml:space="preserve">РК. </w:t>
            </w:r>
            <w:proofErr w:type="spellStart"/>
            <w:r>
              <w:rPr>
                <w:rFonts w:ascii="Times New Roman" w:eastAsia="Times New Roman" w:hAnsi="Times New Roman" w:cs="Times New Roman"/>
                <w:color w:val="000000"/>
                <w:sz w:val="20"/>
                <w:szCs w:val="20"/>
                <w:lang w:val="ru-RU"/>
              </w:rPr>
              <w:t>Ю.</w:t>
            </w:r>
            <w:r w:rsidR="008C3963" w:rsidRPr="00121827">
              <w:rPr>
                <w:rFonts w:ascii="Times New Roman" w:eastAsia="Times New Roman" w:hAnsi="Times New Roman" w:cs="Times New Roman"/>
                <w:color w:val="000000"/>
                <w:sz w:val="20"/>
                <w:szCs w:val="20"/>
                <w:lang w:val="ru-RU"/>
              </w:rPr>
              <w:t>Друнина</w:t>
            </w:r>
            <w:proofErr w:type="spellEnd"/>
            <w:r w:rsidR="008C3963" w:rsidRPr="00121827">
              <w:rPr>
                <w:rFonts w:ascii="Times New Roman" w:eastAsia="Times New Roman" w:hAnsi="Times New Roman" w:cs="Times New Roman"/>
                <w:color w:val="000000"/>
                <w:sz w:val="20"/>
                <w:szCs w:val="20"/>
                <w:lang w:val="ru-RU"/>
              </w:rPr>
              <w:t xml:space="preserve"> в Ялуторовске. Стихотворение </w:t>
            </w:r>
            <w:proofErr w:type="spellStart"/>
            <w:r w:rsidR="008C3963" w:rsidRPr="00121827">
              <w:rPr>
                <w:rFonts w:ascii="Times New Roman" w:eastAsia="Times New Roman" w:hAnsi="Times New Roman" w:cs="Times New Roman"/>
                <w:color w:val="000000"/>
                <w:sz w:val="20"/>
                <w:szCs w:val="20"/>
                <w:lang w:val="ru-RU"/>
              </w:rPr>
              <w:t>Ю.Друниной</w:t>
            </w:r>
            <w:proofErr w:type="spellEnd"/>
            <w:r w:rsidR="008C3963" w:rsidRPr="00121827">
              <w:rPr>
                <w:rFonts w:ascii="Times New Roman" w:eastAsia="Times New Roman" w:hAnsi="Times New Roman" w:cs="Times New Roman"/>
                <w:color w:val="000000"/>
                <w:sz w:val="20"/>
                <w:szCs w:val="20"/>
                <w:lang w:val="ru-RU"/>
              </w:rPr>
              <w:t xml:space="preserve"> «Я родом не из детства, из войны».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04</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84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"Человек на войне". А.Т.Твардовский "Рассказ танкиста". К. Симонов "Майор привёз мальчишку на рассвете".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4" w:right="9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227E3E">
            <w:pPr>
              <w:autoSpaceDE w:val="0"/>
              <w:autoSpaceDN w:val="0"/>
              <w:spacing w:after="0" w:line="240" w:lineRule="auto"/>
              <w:ind w:left="72" w:right="9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227E3E">
            <w:pPr>
              <w:autoSpaceDE w:val="0"/>
              <w:autoSpaceDN w:val="0"/>
              <w:spacing w:after="0" w:line="240" w:lineRule="auto"/>
              <w:ind w:right="9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08</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использованием «Оценочного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p>
          <w:p w:rsidR="008C3963" w:rsidRPr="00121827" w:rsidRDefault="008C3963" w:rsidP="00227E3E">
            <w:pPr>
              <w:autoSpaceDE w:val="0"/>
              <w:autoSpaceDN w:val="0"/>
              <w:spacing w:after="0" w:line="240" w:lineRule="auto"/>
              <w:ind w:left="72" w:right="94"/>
              <w:jc w:val="both"/>
              <w:rPr>
                <w:rFonts w:ascii="Times New Roman" w:hAnsi="Times New Roman" w:cs="Times New Roman"/>
                <w:sz w:val="20"/>
                <w:szCs w:val="20"/>
                <w:lang w:val="ru-RU"/>
              </w:rPr>
            </w:pPr>
          </w:p>
        </w:tc>
      </w:tr>
      <w:tr w:rsidR="008C3963" w:rsidRPr="003253FF" w:rsidTr="00B31AF8">
        <w:trPr>
          <w:gridAfter w:val="1"/>
          <w:wAfter w:w="79" w:type="dxa"/>
          <w:trHeight w:hRule="exact" w:val="97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lastRenderedPageBreak/>
              <w:t>71.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Внеклассное чтение. Война и дети в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произведениях о Великой Отечественной  войне.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4"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227E3E">
            <w:pPr>
              <w:autoSpaceDE w:val="0"/>
              <w:autoSpaceDN w:val="0"/>
              <w:spacing w:after="0" w:line="240" w:lineRule="auto"/>
              <w:ind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lang w:val="ru-RU"/>
              </w:rPr>
              <w:t>09</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использованием «Оценочного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97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72.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9F34B9">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Произведения отечественных писателей 19-21 веков на тему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детства. В.Г. Короленко. «В дурном обществе".</w:t>
            </w:r>
          </w:p>
          <w:p w:rsidR="008C3963" w:rsidRPr="00121827" w:rsidRDefault="008C3963" w:rsidP="00227E3E">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Семья судьи.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4"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227E3E">
            <w:pPr>
              <w:autoSpaceDE w:val="0"/>
              <w:autoSpaceDN w:val="0"/>
              <w:spacing w:after="0" w:line="240" w:lineRule="auto"/>
              <w:ind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1</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97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73.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14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Произведения отечественных писателей 19-21 веков на тему </w:t>
            </w:r>
            <w:r w:rsidRPr="00121827">
              <w:rPr>
                <w:rFonts w:ascii="Times New Roman" w:hAnsi="Times New Roman" w:cs="Times New Roman"/>
                <w:sz w:val="20"/>
                <w:szCs w:val="20"/>
                <w:lang w:val="ru-RU"/>
              </w:rPr>
              <w:br/>
            </w:r>
            <w:r w:rsidR="000D711B">
              <w:rPr>
                <w:rFonts w:ascii="Times New Roman" w:eastAsia="Times New Roman" w:hAnsi="Times New Roman" w:cs="Times New Roman"/>
                <w:color w:val="000000"/>
                <w:sz w:val="20"/>
                <w:szCs w:val="20"/>
                <w:lang w:val="ru-RU"/>
              </w:rPr>
              <w:t>детства. В.Г.</w:t>
            </w:r>
            <w:r w:rsidRPr="00121827">
              <w:rPr>
                <w:rFonts w:ascii="Times New Roman" w:eastAsia="Times New Roman" w:hAnsi="Times New Roman" w:cs="Times New Roman"/>
                <w:color w:val="000000"/>
                <w:sz w:val="20"/>
                <w:szCs w:val="20"/>
                <w:lang w:val="ru-RU"/>
              </w:rPr>
              <w:t xml:space="preserve">Короленко "В дурном обществе". Жизнь среди серых камней. Семья пана </w:t>
            </w:r>
            <w:proofErr w:type="spellStart"/>
            <w:r w:rsidRPr="00121827">
              <w:rPr>
                <w:rFonts w:ascii="Times New Roman" w:eastAsia="Times New Roman" w:hAnsi="Times New Roman" w:cs="Times New Roman"/>
                <w:color w:val="000000"/>
                <w:sz w:val="20"/>
                <w:szCs w:val="20"/>
                <w:lang w:val="ru-RU"/>
              </w:rPr>
              <w:t>Тыбурция</w:t>
            </w:r>
            <w:proofErr w:type="spellEnd"/>
            <w:r w:rsidRPr="00121827">
              <w:rPr>
                <w:rFonts w:ascii="Times New Roman" w:eastAsia="Times New Roman" w:hAnsi="Times New Roman" w:cs="Times New Roman"/>
                <w:color w:val="000000"/>
                <w:sz w:val="20"/>
                <w:szCs w:val="20"/>
                <w:lang w:val="ru-RU"/>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4"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227E3E">
            <w:pPr>
              <w:autoSpaceDE w:val="0"/>
              <w:autoSpaceDN w:val="0"/>
              <w:spacing w:after="0" w:line="240" w:lineRule="auto"/>
              <w:ind w:right="94"/>
              <w:jc w:val="both"/>
              <w:rPr>
                <w:rFonts w:ascii="Times New Roman" w:eastAsia="Times New Roman" w:hAnsi="Times New Roman" w:cs="Times New Roman"/>
                <w:color w:val="000000"/>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5</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227E3E">
            <w:pPr>
              <w:autoSpaceDE w:val="0"/>
              <w:autoSpaceDN w:val="0"/>
              <w:spacing w:after="0" w:line="240" w:lineRule="auto"/>
              <w:ind w:left="72" w:right="94"/>
              <w:jc w:val="both"/>
              <w:rPr>
                <w:rFonts w:ascii="Times New Roman" w:eastAsia="Times New Roman" w:hAnsi="Times New Roman" w:cs="Times New Roman"/>
                <w:color w:val="000000"/>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117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В.Г.</w:t>
            </w:r>
            <w:r w:rsidR="008C3963" w:rsidRPr="00121827">
              <w:rPr>
                <w:rFonts w:ascii="Times New Roman" w:eastAsia="Times New Roman" w:hAnsi="Times New Roman" w:cs="Times New Roman"/>
                <w:color w:val="000000"/>
                <w:sz w:val="20"/>
                <w:szCs w:val="20"/>
                <w:lang w:val="ru-RU"/>
              </w:rPr>
              <w:t xml:space="preserve">Короленко «В дурном обществе», глава «Кукла» - кульминация повести. Простота и выразительность языка повести. Путь Васи к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 xml:space="preserve">правде и добру.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6</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eastAsia="Times New Roman" w:hAnsi="Times New Roman" w:cs="Times New Roman"/>
                <w:color w:val="000000"/>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использованием</w:t>
            </w:r>
          </w:p>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55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0D711B" w:rsidRDefault="000D711B" w:rsidP="00145E54">
            <w:pPr>
              <w:autoSpaceDE w:val="0"/>
              <w:autoSpaceDN w:val="0"/>
              <w:spacing w:after="0" w:line="240" w:lineRule="auto"/>
              <w:ind w:left="72" w:right="432"/>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РК. В.</w:t>
            </w:r>
            <w:r w:rsidR="008C3963" w:rsidRPr="00121827">
              <w:rPr>
                <w:rFonts w:ascii="Times New Roman" w:eastAsia="Times New Roman" w:hAnsi="Times New Roman" w:cs="Times New Roman"/>
                <w:color w:val="000000"/>
                <w:sz w:val="20"/>
                <w:szCs w:val="20"/>
                <w:lang w:val="ru-RU"/>
              </w:rPr>
              <w:t xml:space="preserve">Крапивин "Тень Каравеллы". </w:t>
            </w:r>
            <w:r w:rsidR="008C3963" w:rsidRPr="000D711B">
              <w:rPr>
                <w:rFonts w:ascii="Times New Roman" w:eastAsia="Times New Roman" w:hAnsi="Times New Roman" w:cs="Times New Roman"/>
                <w:color w:val="000000"/>
                <w:sz w:val="20"/>
                <w:szCs w:val="20"/>
                <w:lang w:val="ru-RU"/>
              </w:rPr>
              <w:t>Сюжет и герои.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18</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98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144"/>
              <w:jc w:val="both"/>
              <w:rPr>
                <w:rFonts w:ascii="Times New Roman" w:hAnsi="Times New Roman" w:cs="Times New Roman"/>
                <w:sz w:val="20"/>
                <w:szCs w:val="20"/>
              </w:rPr>
            </w:pPr>
            <w:r>
              <w:rPr>
                <w:rFonts w:ascii="Times New Roman" w:eastAsia="Times New Roman" w:hAnsi="Times New Roman" w:cs="Times New Roman"/>
                <w:color w:val="000000"/>
                <w:sz w:val="20"/>
                <w:szCs w:val="20"/>
                <w:lang w:val="ru-RU"/>
              </w:rPr>
              <w:t>РК. В.</w:t>
            </w:r>
            <w:r w:rsidR="008C3963" w:rsidRPr="00121827">
              <w:rPr>
                <w:rFonts w:ascii="Times New Roman" w:eastAsia="Times New Roman" w:hAnsi="Times New Roman" w:cs="Times New Roman"/>
                <w:color w:val="000000"/>
                <w:sz w:val="20"/>
                <w:szCs w:val="20"/>
                <w:lang w:val="ru-RU"/>
              </w:rPr>
              <w:t xml:space="preserve">Крапивин "Тень Каравеллы". Что значит дружба в жизни героев? </w:t>
            </w:r>
            <w:proofErr w:type="spellStart"/>
            <w:r w:rsidR="008C3963" w:rsidRPr="00121827">
              <w:rPr>
                <w:rFonts w:ascii="Times New Roman" w:eastAsia="Times New Roman" w:hAnsi="Times New Roman" w:cs="Times New Roman"/>
                <w:color w:val="000000"/>
                <w:sz w:val="20"/>
                <w:szCs w:val="20"/>
              </w:rPr>
              <w:t>Контрольная</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работа</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по</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теме</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Образы</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детей</w:t>
            </w:r>
            <w:proofErr w:type="spellEnd"/>
            <w:r w:rsidR="008C3963" w:rsidRPr="00121827">
              <w:rPr>
                <w:rFonts w:ascii="Times New Roman" w:eastAsia="Times New Roman" w:hAnsi="Times New Roman" w:cs="Times New Roman"/>
                <w:color w:val="000000"/>
                <w:sz w:val="20"/>
                <w:szCs w:val="20"/>
              </w:rPr>
              <w:t xml:space="preserve"> в </w:t>
            </w:r>
            <w:proofErr w:type="spellStart"/>
            <w:r w:rsidR="008C3963" w:rsidRPr="00121827">
              <w:rPr>
                <w:rFonts w:ascii="Times New Roman" w:eastAsia="Times New Roman" w:hAnsi="Times New Roman" w:cs="Times New Roman"/>
                <w:color w:val="000000"/>
                <w:sz w:val="20"/>
                <w:szCs w:val="20"/>
              </w:rPr>
              <w:t>литературных</w:t>
            </w:r>
            <w:proofErr w:type="spellEnd"/>
            <w:r w:rsidR="008C3963" w:rsidRPr="00121827">
              <w:rPr>
                <w:rFonts w:ascii="Times New Roman" w:eastAsia="Times New Roman" w:hAnsi="Times New Roman" w:cs="Times New Roman"/>
                <w:color w:val="000000"/>
                <w:sz w:val="20"/>
                <w:szCs w:val="20"/>
              </w:rPr>
              <w:t xml:space="preserve"> </w:t>
            </w:r>
            <w:proofErr w:type="spellStart"/>
            <w:r w:rsidR="008C3963" w:rsidRPr="00121827">
              <w:rPr>
                <w:rFonts w:ascii="Times New Roman" w:eastAsia="Times New Roman" w:hAnsi="Times New Roman" w:cs="Times New Roman"/>
                <w:color w:val="000000"/>
                <w:sz w:val="20"/>
                <w:szCs w:val="20"/>
              </w:rPr>
              <w:t>произведениях</w:t>
            </w:r>
            <w:proofErr w:type="spellEnd"/>
            <w:r w:rsidR="008C3963" w:rsidRPr="00121827">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69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Развитие речи. Написание отзыва на произведение, посвященное детству и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детям.</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3</w:t>
            </w:r>
            <w:r w:rsidR="008C3963" w:rsidRPr="00121827">
              <w:rPr>
                <w:rFonts w:ascii="Times New Roman" w:eastAsia="Times New Roman" w:hAnsi="Times New Roman" w:cs="Times New Roman"/>
                <w:color w:val="000000"/>
                <w:sz w:val="20"/>
                <w:szCs w:val="20"/>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Письменный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контроль</w:t>
            </w:r>
            <w:proofErr w:type="spellEnd"/>
          </w:p>
        </w:tc>
      </w:tr>
      <w:tr w:rsidR="008C3963" w:rsidRPr="00121827" w:rsidTr="00B31AF8">
        <w:trPr>
          <w:gridAfter w:val="1"/>
          <w:wAfter w:w="79" w:type="dxa"/>
          <w:trHeight w:hRule="exact" w:val="100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Произведения приключенческого жанра.</w:t>
            </w:r>
          </w:p>
          <w:p w:rsidR="008C3963" w:rsidRPr="00121827" w:rsidRDefault="000D711B" w:rsidP="003E4EAE">
            <w:pPr>
              <w:autoSpaceDE w:val="0"/>
              <w:autoSpaceDN w:val="0"/>
              <w:spacing w:after="0" w:line="240" w:lineRule="auto"/>
              <w:ind w:left="72" w:right="288"/>
              <w:jc w:val="both"/>
              <w:rPr>
                <w:rFonts w:ascii="Times New Roman" w:hAnsi="Times New Roman" w:cs="Times New Roman"/>
                <w:sz w:val="20"/>
                <w:szCs w:val="20"/>
                <w:lang w:val="ru-RU"/>
              </w:rPr>
            </w:pPr>
            <w:proofErr w:type="spellStart"/>
            <w:r>
              <w:rPr>
                <w:rFonts w:ascii="Times New Roman" w:eastAsia="Times New Roman" w:hAnsi="Times New Roman" w:cs="Times New Roman"/>
                <w:color w:val="000000"/>
                <w:sz w:val="20"/>
                <w:szCs w:val="20"/>
                <w:lang w:val="ru-RU"/>
              </w:rPr>
              <w:t>К</w:t>
            </w:r>
            <w:r w:rsidR="008C3963" w:rsidRPr="00121827">
              <w:rPr>
                <w:rFonts w:ascii="Times New Roman" w:eastAsia="Times New Roman" w:hAnsi="Times New Roman" w:cs="Times New Roman"/>
                <w:color w:val="000000"/>
                <w:sz w:val="20"/>
                <w:szCs w:val="20"/>
                <w:lang w:val="ru-RU"/>
              </w:rPr>
              <w:t>Булычёв</w:t>
            </w:r>
            <w:proofErr w:type="spellEnd"/>
            <w:r w:rsidR="008C3963" w:rsidRPr="00121827">
              <w:rPr>
                <w:rFonts w:ascii="Times New Roman" w:eastAsia="Times New Roman" w:hAnsi="Times New Roman" w:cs="Times New Roman"/>
                <w:color w:val="000000"/>
                <w:sz w:val="20"/>
                <w:szCs w:val="20"/>
                <w:lang w:val="ru-RU"/>
              </w:rPr>
              <w:t xml:space="preserve"> "Девочка, с которой ничего не случится", "Миллион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приключений" (одно по выбору).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05</w:t>
            </w: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4</w:t>
            </w:r>
            <w:r w:rsidR="008C3963" w:rsidRPr="00121827">
              <w:rPr>
                <w:rFonts w:ascii="Times New Roman" w:eastAsia="Times New Roman" w:hAnsi="Times New Roman" w:cs="Times New Roman"/>
                <w:color w:val="000000"/>
                <w:sz w:val="20"/>
                <w:szCs w:val="20"/>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99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79.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Произведения приключенческого жанра.</w:t>
            </w:r>
          </w:p>
          <w:p w:rsidR="008C3963" w:rsidRPr="00121827" w:rsidRDefault="000D711B" w:rsidP="003E4EAE">
            <w:pPr>
              <w:autoSpaceDE w:val="0"/>
              <w:autoSpaceDN w:val="0"/>
              <w:spacing w:after="0" w:line="240" w:lineRule="auto"/>
              <w:ind w:left="72" w:right="288"/>
              <w:jc w:val="both"/>
              <w:rPr>
                <w:rFonts w:ascii="Times New Roman" w:hAnsi="Times New Roman" w:cs="Times New Roman"/>
                <w:sz w:val="20"/>
                <w:szCs w:val="20"/>
                <w:lang w:val="ru-RU"/>
              </w:rPr>
            </w:pPr>
            <w:proofErr w:type="spellStart"/>
            <w:r>
              <w:rPr>
                <w:rFonts w:ascii="Times New Roman" w:eastAsia="Times New Roman" w:hAnsi="Times New Roman" w:cs="Times New Roman"/>
                <w:color w:val="000000"/>
                <w:sz w:val="20"/>
                <w:szCs w:val="20"/>
                <w:lang w:val="ru-RU"/>
              </w:rPr>
              <w:t>К.</w:t>
            </w:r>
            <w:r w:rsidR="008C3963" w:rsidRPr="00121827">
              <w:rPr>
                <w:rFonts w:ascii="Times New Roman" w:eastAsia="Times New Roman" w:hAnsi="Times New Roman" w:cs="Times New Roman"/>
                <w:color w:val="000000"/>
                <w:sz w:val="20"/>
                <w:szCs w:val="20"/>
                <w:lang w:val="ru-RU"/>
              </w:rPr>
              <w:t>Булычёв</w:t>
            </w:r>
            <w:proofErr w:type="spellEnd"/>
            <w:r w:rsidR="008C3963" w:rsidRPr="00121827">
              <w:rPr>
                <w:rFonts w:ascii="Times New Roman" w:eastAsia="Times New Roman" w:hAnsi="Times New Roman" w:cs="Times New Roman"/>
                <w:color w:val="000000"/>
                <w:sz w:val="20"/>
                <w:szCs w:val="20"/>
                <w:lang w:val="ru-RU"/>
              </w:rPr>
              <w:t xml:space="preserve"> "Девочка, с которой ничего не случится", "Миллион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приключений" (одно по выбору).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84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Произведения приключенческого жанра.</w:t>
            </w:r>
          </w:p>
          <w:p w:rsidR="008C3963" w:rsidRPr="00121827" w:rsidRDefault="008C3963" w:rsidP="003E4EA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Сюжет, композиция, система образов. Анализ.</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8</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04"/>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Произведения приключенческого жанра.</w:t>
            </w:r>
          </w:p>
          <w:p w:rsidR="008C3963" w:rsidRPr="00121827" w:rsidRDefault="008C3963" w:rsidP="003E4EAE">
            <w:pPr>
              <w:autoSpaceDE w:val="0"/>
              <w:autoSpaceDN w:val="0"/>
              <w:spacing w:after="0" w:line="240" w:lineRule="auto"/>
              <w:ind w:left="72" w:right="14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Сюжет, композиция, система образов. Анализ.</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84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Внеклассное чтение. П.Бажов "Хозяйка Медной горы". Особенности сказа, характеристика героев.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98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Литература народов Российской Федерации</w:t>
            </w:r>
            <w:proofErr w:type="gramStart"/>
            <w:r w:rsidRPr="00121827">
              <w:rPr>
                <w:rFonts w:ascii="Times New Roman" w:eastAsia="Times New Roman" w:hAnsi="Times New Roman" w:cs="Times New Roman"/>
                <w:color w:val="000000"/>
                <w:sz w:val="20"/>
                <w:szCs w:val="20"/>
                <w:lang w:val="ru-RU"/>
              </w:rPr>
              <w:t xml:space="preserve"> .</w:t>
            </w:r>
            <w:proofErr w:type="gramEnd"/>
            <w:r w:rsidRPr="00121827">
              <w:rPr>
                <w:rFonts w:ascii="Times New Roman" w:eastAsia="Times New Roman" w:hAnsi="Times New Roman" w:cs="Times New Roman"/>
                <w:color w:val="000000"/>
                <w:sz w:val="20"/>
                <w:szCs w:val="20"/>
                <w:lang w:val="ru-RU"/>
              </w:rPr>
              <w:t xml:space="preserve">Р.Г.Гамзатов. "Песня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соловья"; М. Карим. «Эту песню мать мне пела» (одно по выбору).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5</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1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Развитие речи. Сочинение-рассуждение по предложенной теме на основе прочитанных стихотворений.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19.04.2023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tabs>
                <w:tab w:val="left" w:pos="156"/>
              </w:tabs>
              <w:autoSpaceDE w:val="0"/>
              <w:autoSpaceDN w:val="0"/>
              <w:spacing w:after="0" w:line="240" w:lineRule="auto"/>
              <w:ind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 Письменный </w:t>
            </w:r>
            <w:r w:rsidRPr="00121827">
              <w:rPr>
                <w:rFonts w:ascii="Times New Roman" w:hAnsi="Times New Roman" w:cs="Times New Roman"/>
                <w:sz w:val="20"/>
                <w:szCs w:val="20"/>
                <w:lang w:val="ru-RU"/>
              </w:rPr>
              <w:tab/>
            </w:r>
            <w:r w:rsidRPr="00121827">
              <w:rPr>
                <w:rFonts w:ascii="Times New Roman" w:eastAsia="Times New Roman" w:hAnsi="Times New Roman" w:cs="Times New Roman"/>
                <w:color w:val="000000"/>
                <w:sz w:val="20"/>
                <w:szCs w:val="20"/>
                <w:lang w:val="ru-RU"/>
              </w:rPr>
              <w:t>контроль</w:t>
            </w:r>
          </w:p>
        </w:tc>
      </w:tr>
      <w:tr w:rsidR="008C3963" w:rsidRPr="00121827" w:rsidTr="00B31AF8">
        <w:trPr>
          <w:gridAfter w:val="1"/>
          <w:wAfter w:w="79" w:type="dxa"/>
          <w:trHeight w:hRule="exact" w:val="47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85.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tabs>
                <w:tab w:val="left" w:pos="132"/>
              </w:tabs>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Х.К.</w:t>
            </w:r>
            <w:r w:rsidR="008C3963" w:rsidRPr="00121827">
              <w:rPr>
                <w:rFonts w:ascii="Times New Roman" w:eastAsia="Times New Roman" w:hAnsi="Times New Roman" w:cs="Times New Roman"/>
                <w:color w:val="000000"/>
                <w:sz w:val="20"/>
                <w:szCs w:val="20"/>
                <w:lang w:val="ru-RU"/>
              </w:rPr>
              <w:t>Андерсен. "Снежная  королева" – сказка о победе любви и добра.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20</w:t>
            </w:r>
            <w:r w:rsidR="008C3963" w:rsidRPr="00121827">
              <w:rPr>
                <w:rFonts w:ascii="Times New Roman" w:eastAsia="Times New Roman" w:hAnsi="Times New Roman" w:cs="Times New Roman"/>
                <w:color w:val="000000"/>
                <w:sz w:val="20"/>
                <w:szCs w:val="20"/>
                <w:lang w:val="ru-RU"/>
              </w:rPr>
              <w:t>.</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69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tabs>
                <w:tab w:val="left" w:pos="732"/>
              </w:tabs>
              <w:autoSpaceDE w:val="0"/>
              <w:autoSpaceDN w:val="0"/>
              <w:spacing w:after="0" w:line="240" w:lineRule="auto"/>
              <w:ind w:left="72" w:right="141"/>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Х.К.</w:t>
            </w:r>
            <w:r w:rsidR="008C3963" w:rsidRPr="00121827">
              <w:rPr>
                <w:rFonts w:ascii="Times New Roman" w:eastAsia="Times New Roman" w:hAnsi="Times New Roman" w:cs="Times New Roman"/>
                <w:color w:val="000000"/>
                <w:sz w:val="20"/>
                <w:szCs w:val="20"/>
                <w:lang w:val="ru-RU"/>
              </w:rPr>
              <w:t xml:space="preserve">Андерсен. "Снежная королева". Превосходство душевной красоты над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внешней.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2</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08"/>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tabs>
                <w:tab w:val="left" w:pos="492"/>
              </w:tabs>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Зарубежная сказочная проза. Л. </w:t>
            </w:r>
            <w:proofErr w:type="spellStart"/>
            <w:r w:rsidRPr="00121827">
              <w:rPr>
                <w:rFonts w:ascii="Times New Roman" w:eastAsia="Times New Roman" w:hAnsi="Times New Roman" w:cs="Times New Roman"/>
                <w:color w:val="000000"/>
                <w:sz w:val="20"/>
                <w:szCs w:val="20"/>
                <w:lang w:val="ru-RU"/>
              </w:rPr>
              <w:t>Кэролл</w:t>
            </w:r>
            <w:proofErr w:type="spellEnd"/>
            <w:r w:rsidRPr="00121827">
              <w:rPr>
                <w:rFonts w:ascii="Times New Roman" w:eastAsia="Times New Roman" w:hAnsi="Times New Roman" w:cs="Times New Roman"/>
                <w:color w:val="000000"/>
                <w:sz w:val="20"/>
                <w:szCs w:val="20"/>
                <w:lang w:val="ru-RU"/>
              </w:rPr>
              <w:t>.</w:t>
            </w:r>
          </w:p>
          <w:p w:rsidR="008C3963" w:rsidRPr="00121827" w:rsidRDefault="008C3963" w:rsidP="003E4EAE">
            <w:pPr>
              <w:autoSpaceDE w:val="0"/>
              <w:autoSpaceDN w:val="0"/>
              <w:spacing w:after="0" w:line="240" w:lineRule="auto"/>
              <w:ind w:left="72" w:right="141"/>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«Алиса в стране чудес». Стиль и язык,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художественные приёмы.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69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88.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tabs>
                <w:tab w:val="left" w:pos="732"/>
              </w:tabs>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Зарубежная сказочная проза.  Л. </w:t>
            </w:r>
            <w:proofErr w:type="spellStart"/>
            <w:r w:rsidRPr="00121827">
              <w:rPr>
                <w:rFonts w:ascii="Times New Roman" w:eastAsia="Times New Roman" w:hAnsi="Times New Roman" w:cs="Times New Roman"/>
                <w:color w:val="000000"/>
                <w:sz w:val="20"/>
                <w:szCs w:val="20"/>
                <w:lang w:val="ru-RU"/>
              </w:rPr>
              <w:t>Кэролл</w:t>
            </w:r>
            <w:proofErr w:type="spellEnd"/>
            <w:r w:rsidRPr="00121827">
              <w:rPr>
                <w:rFonts w:ascii="Times New Roman" w:eastAsia="Times New Roman" w:hAnsi="Times New Roman" w:cs="Times New Roman"/>
                <w:color w:val="000000"/>
                <w:sz w:val="20"/>
                <w:szCs w:val="20"/>
                <w:lang w:val="ru-RU"/>
              </w:rPr>
              <w:t>.</w:t>
            </w:r>
          </w:p>
          <w:p w:rsidR="008C3963" w:rsidRPr="00121827" w:rsidRDefault="008C3963" w:rsidP="003E4EAE">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«Алиса в стране чудес». Стиль и язык, художественные приёмы.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7</w:t>
            </w:r>
            <w:r w:rsidR="008C3963" w:rsidRPr="00121827">
              <w:rPr>
                <w:rFonts w:ascii="Times New Roman" w:eastAsia="Times New Roman" w:hAnsi="Times New Roman" w:cs="Times New Roman"/>
                <w:color w:val="000000"/>
                <w:sz w:val="20"/>
                <w:szCs w:val="20"/>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430"/>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lastRenderedPageBreak/>
              <w:t>89.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right="432"/>
              <w:jc w:val="both"/>
              <w:rPr>
                <w:rFonts w:ascii="Times New Roman" w:hAnsi="Times New Roman" w:cs="Times New Roman"/>
                <w:sz w:val="20"/>
                <w:szCs w:val="20"/>
              </w:rPr>
            </w:pPr>
            <w:proofErr w:type="spellStart"/>
            <w:r w:rsidRPr="00121827">
              <w:rPr>
                <w:rFonts w:ascii="Times New Roman" w:eastAsia="Times New Roman" w:hAnsi="Times New Roman" w:cs="Times New Roman"/>
                <w:color w:val="000000"/>
                <w:sz w:val="20"/>
                <w:szCs w:val="20"/>
              </w:rPr>
              <w:t>Художественный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мир</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литературной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сказки</w:t>
            </w:r>
            <w:proofErr w:type="spellEnd"/>
            <w:r w:rsidRPr="00121827">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29</w:t>
            </w: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4</w:t>
            </w:r>
            <w:r w:rsidR="008C3963" w:rsidRPr="00121827">
              <w:rPr>
                <w:rFonts w:ascii="Times New Roman" w:eastAsia="Times New Roman" w:hAnsi="Times New Roman" w:cs="Times New Roman"/>
                <w:color w:val="000000"/>
                <w:sz w:val="20"/>
                <w:szCs w:val="20"/>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06"/>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90.</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М.</w:t>
            </w:r>
            <w:r w:rsidR="008C3963" w:rsidRPr="00121827">
              <w:rPr>
                <w:rFonts w:ascii="Times New Roman" w:eastAsia="Times New Roman" w:hAnsi="Times New Roman" w:cs="Times New Roman"/>
                <w:color w:val="000000"/>
                <w:sz w:val="20"/>
                <w:szCs w:val="20"/>
                <w:lang w:val="ru-RU"/>
              </w:rPr>
              <w:t xml:space="preserve">Твен «Приключения Тома </w:t>
            </w:r>
            <w:proofErr w:type="spellStart"/>
            <w:r w:rsidR="008C3963" w:rsidRPr="00121827">
              <w:rPr>
                <w:rFonts w:ascii="Times New Roman" w:eastAsia="Times New Roman" w:hAnsi="Times New Roman" w:cs="Times New Roman"/>
                <w:color w:val="000000"/>
                <w:sz w:val="20"/>
                <w:szCs w:val="20"/>
                <w:lang w:val="ru-RU"/>
              </w:rPr>
              <w:t>Сойера</w:t>
            </w:r>
            <w:proofErr w:type="spellEnd"/>
            <w:r w:rsidR="008C3963" w:rsidRPr="00121827">
              <w:rPr>
                <w:rFonts w:ascii="Times New Roman" w:eastAsia="Times New Roman" w:hAnsi="Times New Roman" w:cs="Times New Roman"/>
                <w:color w:val="000000"/>
                <w:sz w:val="20"/>
                <w:szCs w:val="20"/>
                <w:lang w:val="ru-RU"/>
              </w:rPr>
              <w:t xml:space="preserve">»: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неповторимый мир детства. Тема дружбы в произведении.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r w:rsidRPr="00121827">
              <w:rPr>
                <w:rFonts w:ascii="Times New Roman" w:eastAsia="Times New Roman" w:hAnsi="Times New Roman" w:cs="Times New Roman"/>
                <w:color w:val="000000"/>
                <w:sz w:val="20"/>
                <w:szCs w:val="20"/>
                <w:lang w:val="ru-RU"/>
              </w:rPr>
              <w:t>3</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0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М.</w:t>
            </w:r>
            <w:r w:rsidR="008C3963" w:rsidRPr="00121827">
              <w:rPr>
                <w:rFonts w:ascii="Times New Roman" w:eastAsia="Times New Roman" w:hAnsi="Times New Roman" w:cs="Times New Roman"/>
                <w:color w:val="000000"/>
                <w:sz w:val="20"/>
                <w:szCs w:val="20"/>
                <w:lang w:val="ru-RU"/>
              </w:rPr>
              <w:t xml:space="preserve">Твен «Приключения Тома </w:t>
            </w:r>
            <w:proofErr w:type="spellStart"/>
            <w:r w:rsidR="008C3963" w:rsidRPr="00121827">
              <w:rPr>
                <w:rFonts w:ascii="Times New Roman" w:eastAsia="Times New Roman" w:hAnsi="Times New Roman" w:cs="Times New Roman"/>
                <w:color w:val="000000"/>
                <w:sz w:val="20"/>
                <w:szCs w:val="20"/>
                <w:lang w:val="ru-RU"/>
              </w:rPr>
              <w:t>Сойера</w:t>
            </w:r>
            <w:proofErr w:type="spellEnd"/>
            <w:r w:rsidR="008C3963" w:rsidRPr="00121827">
              <w:rPr>
                <w:rFonts w:ascii="Times New Roman" w:eastAsia="Times New Roman" w:hAnsi="Times New Roman" w:cs="Times New Roman"/>
                <w:color w:val="000000"/>
                <w:sz w:val="20"/>
                <w:szCs w:val="20"/>
                <w:lang w:val="ru-RU"/>
              </w:rPr>
              <w:t xml:space="preserve">»: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неповторимый мир детства. Тема дружбы в произведении.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04</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1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144"/>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Дж</w:t>
            </w:r>
            <w:proofErr w:type="gramStart"/>
            <w:r>
              <w:rPr>
                <w:rFonts w:ascii="Times New Roman" w:eastAsia="Times New Roman" w:hAnsi="Times New Roman" w:cs="Times New Roman"/>
                <w:color w:val="000000"/>
                <w:sz w:val="20"/>
                <w:szCs w:val="20"/>
                <w:lang w:val="ru-RU"/>
              </w:rPr>
              <w:t>.</w:t>
            </w:r>
            <w:r w:rsidR="008C3963" w:rsidRPr="00121827">
              <w:rPr>
                <w:rFonts w:ascii="Times New Roman" w:eastAsia="Times New Roman" w:hAnsi="Times New Roman" w:cs="Times New Roman"/>
                <w:color w:val="000000"/>
                <w:sz w:val="20"/>
                <w:szCs w:val="20"/>
                <w:lang w:val="ru-RU"/>
              </w:rPr>
              <w:t>Л</w:t>
            </w:r>
            <w:proofErr w:type="gramEnd"/>
            <w:r w:rsidR="008C3963" w:rsidRPr="00121827">
              <w:rPr>
                <w:rFonts w:ascii="Times New Roman" w:eastAsia="Times New Roman" w:hAnsi="Times New Roman" w:cs="Times New Roman"/>
                <w:color w:val="000000"/>
                <w:sz w:val="20"/>
                <w:szCs w:val="20"/>
                <w:lang w:val="ru-RU"/>
              </w:rPr>
              <w:t xml:space="preserve">ондон. «Сказание о Кише»:  нравственное взросление героев </w:t>
            </w:r>
            <w:r w:rsidR="008C3963" w:rsidRPr="00121827">
              <w:rPr>
                <w:rFonts w:ascii="Times New Roman" w:hAnsi="Times New Roman" w:cs="Times New Roman"/>
                <w:sz w:val="20"/>
                <w:szCs w:val="20"/>
                <w:lang w:val="ru-RU"/>
              </w:rPr>
              <w:br/>
            </w:r>
            <w:r w:rsidR="008C3963" w:rsidRPr="00121827">
              <w:rPr>
                <w:rFonts w:ascii="Times New Roman" w:eastAsia="Times New Roman" w:hAnsi="Times New Roman" w:cs="Times New Roman"/>
                <w:color w:val="000000"/>
                <w:sz w:val="20"/>
                <w:szCs w:val="20"/>
                <w:lang w:val="ru-RU"/>
              </w:rPr>
              <w:t>рассказа.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06</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5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93.</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Зарубежная приключенческая проза. Р.Л</w:t>
            </w:r>
            <w:r w:rsidR="000D711B">
              <w:rPr>
                <w:rFonts w:ascii="Times New Roman" w:eastAsia="Times New Roman" w:hAnsi="Times New Roman" w:cs="Times New Roman"/>
                <w:color w:val="000000"/>
                <w:sz w:val="20"/>
                <w:szCs w:val="20"/>
                <w:lang w:val="ru-RU"/>
              </w:rPr>
              <w:t>. Стивенсон "Остров сокровищ" (</w:t>
            </w:r>
            <w:r w:rsidRPr="00121827">
              <w:rPr>
                <w:rFonts w:ascii="Times New Roman" w:eastAsia="Times New Roman" w:hAnsi="Times New Roman" w:cs="Times New Roman"/>
                <w:color w:val="000000"/>
                <w:sz w:val="20"/>
                <w:szCs w:val="20"/>
                <w:lang w:val="ru-RU"/>
              </w:rPr>
              <w:t>главы).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0</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7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94.</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Зарубежная приключенческая проза. Р.Л</w:t>
            </w:r>
            <w:r w:rsidR="000D711B">
              <w:rPr>
                <w:rFonts w:ascii="Times New Roman" w:eastAsia="Times New Roman" w:hAnsi="Times New Roman" w:cs="Times New Roman"/>
                <w:color w:val="000000"/>
                <w:sz w:val="20"/>
                <w:szCs w:val="20"/>
                <w:lang w:val="ru-RU"/>
              </w:rPr>
              <w:t>. Стивенсон "Остров сокровищ" (</w:t>
            </w:r>
            <w:r w:rsidRPr="00121827">
              <w:rPr>
                <w:rFonts w:ascii="Times New Roman" w:eastAsia="Times New Roman" w:hAnsi="Times New Roman" w:cs="Times New Roman"/>
                <w:color w:val="000000"/>
                <w:sz w:val="20"/>
                <w:szCs w:val="20"/>
                <w:lang w:val="ru-RU"/>
              </w:rPr>
              <w:t>главы).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1</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6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95.</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3E4EAE">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Зарубежная приключенческая проза. Р.Л. Стивенсон "Чёрная стрела" (главы).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r w:rsidRPr="00121827">
              <w:rPr>
                <w:rFonts w:ascii="Times New Roman" w:eastAsia="Times New Roman" w:hAnsi="Times New Roman" w:cs="Times New Roman"/>
                <w:color w:val="000000"/>
                <w:sz w:val="20"/>
                <w:szCs w:val="20"/>
                <w:lang w:val="ru-RU"/>
              </w:rPr>
              <w:t>3</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705"/>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96.</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0D711B" w:rsidP="003E4EAE">
            <w:pPr>
              <w:autoSpaceDE w:val="0"/>
              <w:autoSpaceDN w:val="0"/>
              <w:spacing w:after="0" w:line="240" w:lineRule="auto"/>
              <w:ind w:left="72" w:right="576"/>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 xml:space="preserve">Зарубежная проза о животных. </w:t>
            </w:r>
            <w:proofErr w:type="spellStart"/>
            <w:r>
              <w:rPr>
                <w:rFonts w:ascii="Times New Roman" w:eastAsia="Times New Roman" w:hAnsi="Times New Roman" w:cs="Times New Roman"/>
                <w:color w:val="000000"/>
                <w:sz w:val="20"/>
                <w:szCs w:val="20"/>
                <w:lang w:val="ru-RU"/>
              </w:rPr>
              <w:t>Э.\</w:t>
            </w:r>
            <w:r w:rsidR="008C3963" w:rsidRPr="00121827">
              <w:rPr>
                <w:rFonts w:ascii="Times New Roman" w:eastAsia="Times New Roman" w:hAnsi="Times New Roman" w:cs="Times New Roman"/>
                <w:color w:val="000000"/>
                <w:sz w:val="20"/>
                <w:szCs w:val="20"/>
                <w:lang w:val="ru-RU"/>
              </w:rPr>
              <w:t>Сетон-Томпсон</w:t>
            </w:r>
            <w:proofErr w:type="spellEnd"/>
            <w:r w:rsidR="008C3963" w:rsidRPr="00121827">
              <w:rPr>
                <w:rFonts w:ascii="Times New Roman" w:eastAsia="Times New Roman" w:hAnsi="Times New Roman" w:cs="Times New Roman"/>
                <w:color w:val="000000"/>
                <w:sz w:val="20"/>
                <w:szCs w:val="20"/>
                <w:lang w:val="ru-RU"/>
              </w:rPr>
              <w:t>. "Арно". Героическая судьба почтового голубя.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17</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7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97.</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576"/>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 xml:space="preserve">Зарубежная проза о животных. Э. Сетон-Томпсон. </w:t>
            </w:r>
            <w:r w:rsidRPr="00121827">
              <w:rPr>
                <w:rFonts w:ascii="Times New Roman" w:eastAsia="Times New Roman" w:hAnsi="Times New Roman" w:cs="Times New Roman"/>
                <w:color w:val="000000"/>
                <w:sz w:val="20"/>
                <w:szCs w:val="20"/>
              </w:rPr>
              <w:t>"</w:t>
            </w:r>
            <w:proofErr w:type="spellStart"/>
            <w:r w:rsidRPr="00121827">
              <w:rPr>
                <w:rFonts w:ascii="Times New Roman" w:eastAsia="Times New Roman" w:hAnsi="Times New Roman" w:cs="Times New Roman"/>
                <w:color w:val="000000"/>
                <w:sz w:val="20"/>
                <w:szCs w:val="20"/>
              </w:rPr>
              <w:t>Арно</w:t>
            </w:r>
            <w:proofErr w:type="spellEnd"/>
            <w:r w:rsidRPr="00121827">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18</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3253FF" w:rsidTr="00B31AF8">
        <w:trPr>
          <w:gridAfter w:val="1"/>
          <w:wAfter w:w="79" w:type="dxa"/>
          <w:trHeight w:hRule="exact" w:val="992"/>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98.</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Зарубежная проза 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животных. Дж. Даррелл "Говорящий свёрток".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0</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Самооценка с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 xml:space="preserve">использованием «Оценочного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листа»</w:t>
            </w:r>
          </w:p>
        </w:tc>
      </w:tr>
      <w:tr w:rsidR="008C3963" w:rsidRPr="00121827" w:rsidTr="00B31AF8">
        <w:trPr>
          <w:gridAfter w:val="1"/>
          <w:wAfter w:w="79" w:type="dxa"/>
          <w:trHeight w:hRule="exact" w:val="567"/>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99.</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 xml:space="preserve">Внеклассное чтение. "Моя любимая книга </w:t>
            </w:r>
            <w:r w:rsidRPr="00121827">
              <w:rPr>
                <w:rFonts w:ascii="Times New Roman" w:hAnsi="Times New Roman" w:cs="Times New Roman"/>
                <w:sz w:val="20"/>
                <w:szCs w:val="20"/>
                <w:lang w:val="ru-RU"/>
              </w:rPr>
              <w:br/>
            </w:r>
            <w:r w:rsidRPr="00121827">
              <w:rPr>
                <w:rFonts w:ascii="Times New Roman" w:eastAsia="Times New Roman" w:hAnsi="Times New Roman" w:cs="Times New Roman"/>
                <w:color w:val="000000"/>
                <w:sz w:val="20"/>
                <w:szCs w:val="20"/>
                <w:lang w:val="ru-RU"/>
              </w:rPr>
              <w:t>зарубежного автора".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4</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541"/>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 xml:space="preserve">100. </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F426FE">
            <w:pPr>
              <w:tabs>
                <w:tab w:val="left" w:pos="576"/>
              </w:tabs>
              <w:autoSpaceDE w:val="0"/>
              <w:autoSpaceDN w:val="0"/>
              <w:spacing w:after="0" w:line="240" w:lineRule="auto"/>
              <w:ind w:left="132" w:right="576"/>
              <w:jc w:val="both"/>
              <w:rPr>
                <w:rFonts w:ascii="Times New Roman" w:hAnsi="Times New Roman" w:cs="Times New Roman"/>
                <w:sz w:val="20"/>
                <w:szCs w:val="20"/>
                <w:lang w:val="ru-RU"/>
              </w:rPr>
            </w:pPr>
            <w:r w:rsidRPr="00121827">
              <w:rPr>
                <w:rFonts w:ascii="Times New Roman" w:hAnsi="Times New Roman" w:cs="Times New Roman"/>
                <w:sz w:val="20"/>
                <w:szCs w:val="20"/>
                <w:lang w:val="ru-RU"/>
              </w:rPr>
              <w:t>Промежуточная аттестационная работа.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2</w:t>
            </w:r>
            <w:r w:rsidRPr="00121827">
              <w:rPr>
                <w:rFonts w:ascii="Times New Roman" w:eastAsia="Times New Roman" w:hAnsi="Times New Roman" w:cs="Times New Roman"/>
                <w:color w:val="000000"/>
                <w:sz w:val="20"/>
                <w:szCs w:val="20"/>
                <w:lang w:val="ru-RU"/>
              </w:rPr>
              <w:t>5</w:t>
            </w:r>
            <w:r w:rsidR="008C3963"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Контрольная</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работа</w:t>
            </w:r>
            <w:proofErr w:type="spellEnd"/>
          </w:p>
        </w:tc>
      </w:tr>
      <w:tr w:rsidR="008C3963" w:rsidRPr="00121827" w:rsidTr="00B31AF8">
        <w:trPr>
          <w:gridAfter w:val="1"/>
          <w:wAfter w:w="79" w:type="dxa"/>
          <w:trHeight w:hRule="exact" w:val="563"/>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101.</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8C3963">
            <w:pPr>
              <w:tabs>
                <w:tab w:val="left" w:pos="576"/>
              </w:tabs>
              <w:autoSpaceDE w:val="0"/>
              <w:autoSpaceDN w:val="0"/>
              <w:spacing w:after="0" w:line="240" w:lineRule="auto"/>
              <w:ind w:left="132" w:right="576"/>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Работа над ошибками. Обобщение изученного.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669D2" w:rsidP="00145E54">
            <w:pPr>
              <w:autoSpaceDE w:val="0"/>
              <w:autoSpaceDN w:val="0"/>
              <w:spacing w:after="0" w:line="240" w:lineRule="auto"/>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27</w:t>
            </w:r>
            <w:r w:rsidR="008C3963" w:rsidRPr="00121827">
              <w:rPr>
                <w:rFonts w:ascii="Times New Roman" w:eastAsia="Times New Roman" w:hAnsi="Times New Roman" w:cs="Times New Roman"/>
                <w:color w:val="000000"/>
                <w:sz w:val="20"/>
                <w:szCs w:val="20"/>
                <w:lang w:val="ru-RU"/>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Тестирование</w:t>
            </w:r>
          </w:p>
        </w:tc>
      </w:tr>
      <w:tr w:rsidR="008C3963" w:rsidRPr="00121827" w:rsidTr="00B31AF8">
        <w:trPr>
          <w:gridAfter w:val="1"/>
          <w:wAfter w:w="79" w:type="dxa"/>
          <w:trHeight w:hRule="exact" w:val="699"/>
        </w:trPr>
        <w:tc>
          <w:tcPr>
            <w:tcW w:w="568"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102.</w:t>
            </w:r>
          </w:p>
        </w:tc>
        <w:tc>
          <w:tcPr>
            <w:tcW w:w="4394"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right="288"/>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Обобщение изученного: мой читательский опыт.</w:t>
            </w:r>
          </w:p>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(резервный урок)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0</w:t>
            </w:r>
          </w:p>
        </w:tc>
        <w:tc>
          <w:tcPr>
            <w:tcW w:w="1112"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B31AF8"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lang w:val="ru-RU"/>
              </w:rPr>
              <w:t>31.</w:t>
            </w:r>
            <w:r w:rsidRPr="00121827">
              <w:rPr>
                <w:rFonts w:ascii="Times New Roman" w:eastAsia="Times New Roman" w:hAnsi="Times New Roman" w:cs="Times New Roman"/>
                <w:color w:val="000000"/>
                <w:sz w:val="20"/>
                <w:szCs w:val="20"/>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2"/>
              <w:jc w:val="both"/>
              <w:rPr>
                <w:rFonts w:ascii="Times New Roman" w:hAnsi="Times New Roman" w:cs="Times New Roman"/>
                <w:sz w:val="20"/>
                <w:szCs w:val="20"/>
                <w:lang w:val="ru-RU"/>
              </w:rPr>
            </w:pPr>
            <w:proofErr w:type="spellStart"/>
            <w:r w:rsidRPr="00121827">
              <w:rPr>
                <w:rFonts w:ascii="Times New Roman" w:eastAsia="Times New Roman" w:hAnsi="Times New Roman" w:cs="Times New Roman"/>
                <w:color w:val="000000"/>
                <w:sz w:val="20"/>
                <w:szCs w:val="20"/>
              </w:rPr>
              <w:t>Устный</w:t>
            </w:r>
            <w:proofErr w:type="spellEnd"/>
            <w:r w:rsidRPr="00121827">
              <w:rPr>
                <w:rFonts w:ascii="Times New Roman" w:eastAsia="Times New Roman" w:hAnsi="Times New Roman" w:cs="Times New Roman"/>
                <w:color w:val="000000"/>
                <w:sz w:val="20"/>
                <w:szCs w:val="20"/>
              </w:rPr>
              <w:t xml:space="preserve"> </w:t>
            </w:r>
            <w:proofErr w:type="spellStart"/>
            <w:r w:rsidRPr="00121827">
              <w:rPr>
                <w:rFonts w:ascii="Times New Roman" w:eastAsia="Times New Roman" w:hAnsi="Times New Roman" w:cs="Times New Roman"/>
                <w:color w:val="000000"/>
                <w:sz w:val="20"/>
                <w:szCs w:val="20"/>
              </w:rPr>
              <w:t>опрос</w:t>
            </w:r>
            <w:proofErr w:type="spellEnd"/>
          </w:p>
        </w:tc>
      </w:tr>
      <w:tr w:rsidR="008C3963" w:rsidRPr="00121827" w:rsidTr="00B31AF8">
        <w:trPr>
          <w:gridAfter w:val="1"/>
          <w:wAfter w:w="79" w:type="dxa"/>
          <w:trHeight w:hRule="exact" w:val="808"/>
        </w:trPr>
        <w:tc>
          <w:tcPr>
            <w:tcW w:w="496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8C3963" w:rsidRPr="00121827" w:rsidRDefault="00121827" w:rsidP="00145E54">
            <w:pPr>
              <w:autoSpaceDE w:val="0"/>
              <w:autoSpaceDN w:val="0"/>
              <w:spacing w:after="0" w:line="240" w:lineRule="auto"/>
              <w:ind w:left="72" w:right="576"/>
              <w:jc w:val="both"/>
              <w:rPr>
                <w:rFonts w:ascii="Times New Roman" w:hAnsi="Times New Roman" w:cs="Times New Roman"/>
                <w:sz w:val="20"/>
                <w:szCs w:val="20"/>
                <w:lang w:val="ru-RU"/>
              </w:rPr>
            </w:pPr>
            <w:r w:rsidRPr="00121827">
              <w:rPr>
                <w:rFonts w:ascii="Times New Roman" w:hAnsi="Times New Roman" w:cs="Times New Roman"/>
                <w:sz w:val="20"/>
                <w:szCs w:val="20"/>
                <w:lang w:val="ru-RU"/>
              </w:rPr>
              <w:t>Общее количество часов по программе</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8C3963" w:rsidRPr="00121827" w:rsidRDefault="008C3963" w:rsidP="00145E54">
            <w:pPr>
              <w:autoSpaceDE w:val="0"/>
              <w:autoSpaceDN w:val="0"/>
              <w:spacing w:after="0" w:line="240" w:lineRule="auto"/>
              <w:ind w:left="74"/>
              <w:jc w:val="both"/>
              <w:rPr>
                <w:rFonts w:ascii="Times New Roman" w:hAnsi="Times New Roman" w:cs="Times New Roman"/>
                <w:sz w:val="20"/>
                <w:szCs w:val="20"/>
              </w:rPr>
            </w:pPr>
            <w:r w:rsidRPr="00121827">
              <w:rPr>
                <w:rFonts w:ascii="Times New Roman" w:eastAsia="Times New Roman" w:hAnsi="Times New Roman" w:cs="Times New Roman"/>
                <w:color w:val="000000"/>
                <w:sz w:val="20"/>
                <w:szCs w:val="20"/>
              </w:rPr>
              <w:t>102</w:t>
            </w:r>
          </w:p>
        </w:tc>
        <w:tc>
          <w:tcPr>
            <w:tcW w:w="992" w:type="dxa"/>
            <w:tcBorders>
              <w:top w:val="single" w:sz="4" w:space="0" w:color="000000"/>
              <w:left w:val="single" w:sz="4" w:space="0" w:color="000000"/>
              <w:bottom w:val="single" w:sz="5" w:space="0" w:color="000000"/>
              <w:right w:val="single" w:sz="4" w:space="0" w:color="000000"/>
            </w:tcBorders>
            <w:tcMar>
              <w:left w:w="0" w:type="dxa"/>
              <w:right w:w="0" w:type="dxa"/>
            </w:tcMar>
          </w:tcPr>
          <w:p w:rsidR="008C3963" w:rsidRPr="00121827" w:rsidRDefault="00FA05FA"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4</w:t>
            </w:r>
          </w:p>
        </w:tc>
        <w:tc>
          <w:tcPr>
            <w:tcW w:w="4174"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8C3963" w:rsidRPr="00121827" w:rsidRDefault="00FA05FA" w:rsidP="00145E54">
            <w:pPr>
              <w:autoSpaceDE w:val="0"/>
              <w:autoSpaceDN w:val="0"/>
              <w:spacing w:after="0" w:line="240" w:lineRule="auto"/>
              <w:ind w:left="72"/>
              <w:jc w:val="both"/>
              <w:rPr>
                <w:rFonts w:ascii="Times New Roman" w:hAnsi="Times New Roman" w:cs="Times New Roman"/>
                <w:sz w:val="20"/>
                <w:szCs w:val="20"/>
                <w:lang w:val="ru-RU"/>
              </w:rPr>
            </w:pPr>
            <w:r w:rsidRPr="00121827">
              <w:rPr>
                <w:rFonts w:ascii="Times New Roman" w:eastAsia="Times New Roman" w:hAnsi="Times New Roman" w:cs="Times New Roman"/>
                <w:color w:val="000000"/>
                <w:sz w:val="20"/>
                <w:szCs w:val="20"/>
                <w:lang w:val="ru-RU"/>
              </w:rPr>
              <w:t>98</w:t>
            </w:r>
          </w:p>
        </w:tc>
      </w:tr>
    </w:tbl>
    <w:p w:rsidR="00DE6561" w:rsidRPr="00121827" w:rsidRDefault="00DE6561" w:rsidP="00145E54">
      <w:pPr>
        <w:autoSpaceDE w:val="0"/>
        <w:autoSpaceDN w:val="0"/>
        <w:spacing w:after="0" w:line="240" w:lineRule="auto"/>
        <w:jc w:val="both"/>
        <w:rPr>
          <w:rFonts w:ascii="Times New Roman" w:hAnsi="Times New Roman" w:cs="Times New Roman"/>
          <w:sz w:val="20"/>
          <w:szCs w:val="20"/>
        </w:rPr>
      </w:pPr>
    </w:p>
    <w:p w:rsidR="00DE6561" w:rsidRPr="00145E54" w:rsidRDefault="00DE6561" w:rsidP="00145E54">
      <w:pPr>
        <w:spacing w:after="0" w:line="240" w:lineRule="auto"/>
        <w:jc w:val="both"/>
        <w:rPr>
          <w:rFonts w:ascii="Times New Roman" w:hAnsi="Times New Roman" w:cs="Times New Roman"/>
          <w:sz w:val="20"/>
          <w:szCs w:val="20"/>
        </w:rPr>
        <w:sectPr w:rsidR="00DE6561" w:rsidRPr="00145E54">
          <w:pgSz w:w="11900" w:h="16840"/>
          <w:pgMar w:top="284" w:right="650" w:bottom="1440" w:left="666" w:header="720" w:footer="720" w:gutter="0"/>
          <w:cols w:space="720" w:equalWidth="0">
            <w:col w:w="1058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rPr>
      </w:pPr>
    </w:p>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b/>
          <w:color w:val="000000"/>
          <w:sz w:val="20"/>
          <w:szCs w:val="20"/>
        </w:rPr>
        <w:t xml:space="preserve">УЧЕБНО-МЕТОДИЧЕСКОЕ ОБЕСПЕЧЕНИЕ ОБРАЗОВАТЕЛЬНОГО ПРОЦЕССА </w:t>
      </w:r>
    </w:p>
    <w:p w:rsidR="00DE6561" w:rsidRPr="00145E54" w:rsidRDefault="00F143B8" w:rsidP="00145E54">
      <w:pPr>
        <w:autoSpaceDE w:val="0"/>
        <w:autoSpaceDN w:val="0"/>
        <w:spacing w:after="0" w:line="240" w:lineRule="auto"/>
        <w:jc w:val="both"/>
        <w:rPr>
          <w:rFonts w:ascii="Times New Roman" w:hAnsi="Times New Roman" w:cs="Times New Roman"/>
          <w:sz w:val="20"/>
          <w:szCs w:val="20"/>
        </w:rPr>
      </w:pPr>
      <w:r w:rsidRPr="00145E54">
        <w:rPr>
          <w:rFonts w:ascii="Times New Roman" w:eastAsia="Times New Roman" w:hAnsi="Times New Roman" w:cs="Times New Roman"/>
          <w:b/>
          <w:color w:val="000000"/>
          <w:sz w:val="20"/>
          <w:szCs w:val="20"/>
        </w:rPr>
        <w:t>ОБЯЗАТЕЛЬНЫЕ УЧЕБНЫЕ МАТЕРИАЛЫ ДЛЯ УЧЕНИКА</w:t>
      </w:r>
    </w:p>
    <w:p w:rsidR="00DE6561" w:rsidRPr="00145E54" w:rsidRDefault="00F143B8" w:rsidP="00145E54">
      <w:pPr>
        <w:autoSpaceDE w:val="0"/>
        <w:autoSpaceDN w:val="0"/>
        <w:spacing w:after="0" w:line="240" w:lineRule="auto"/>
        <w:ind w:right="432"/>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Литература (в 2 частях), 5 класс /Коровина В.Я., Журавлев В.П., Коровин В.И., АО «Издательство</w:t>
      </w:r>
      <w:r w:rsidR="00CE632D">
        <w:rPr>
          <w:rFonts w:ascii="Times New Roman" w:eastAsia="Times New Roman" w:hAnsi="Times New Roman" w:cs="Times New Roman"/>
          <w:color w:val="000000"/>
          <w:sz w:val="20"/>
          <w:szCs w:val="20"/>
          <w:lang w:val="ru-RU"/>
        </w:rPr>
        <w:t xml:space="preserve"> </w:t>
      </w:r>
      <w:r w:rsidRPr="00145E54">
        <w:rPr>
          <w:rFonts w:ascii="Times New Roman" w:eastAsia="Times New Roman" w:hAnsi="Times New Roman" w:cs="Times New Roman"/>
          <w:color w:val="000000"/>
          <w:sz w:val="20"/>
          <w:szCs w:val="20"/>
          <w:lang w:val="ru-RU"/>
        </w:rPr>
        <w:t xml:space="preserve">«Просвещение»;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Введите свой вариант:</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МЕТОДИЧЕСКИЕ МАТЕРИАЛЫ ДЛЯ УЧИТЕЛЯ</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1. Беляева Н. В.</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Уроки литературы в 5 классе. Поурочные разработки : учеб</w:t>
      </w:r>
      <w:proofErr w:type="gramStart"/>
      <w:r w:rsidRPr="00145E54">
        <w:rPr>
          <w:rFonts w:ascii="Times New Roman" w:eastAsia="Times New Roman" w:hAnsi="Times New Roman" w:cs="Times New Roman"/>
          <w:color w:val="000000"/>
          <w:sz w:val="20"/>
          <w:szCs w:val="20"/>
          <w:lang w:val="ru-RU"/>
        </w:rPr>
        <w:t>.</w:t>
      </w:r>
      <w:proofErr w:type="gramEnd"/>
      <w:r w:rsidRPr="00145E54">
        <w:rPr>
          <w:rFonts w:ascii="Times New Roman" w:eastAsia="Times New Roman" w:hAnsi="Times New Roman" w:cs="Times New Roman"/>
          <w:color w:val="000000"/>
          <w:sz w:val="20"/>
          <w:szCs w:val="20"/>
          <w:lang w:val="ru-RU"/>
        </w:rPr>
        <w:t xml:space="preserve"> </w:t>
      </w:r>
      <w:proofErr w:type="gramStart"/>
      <w:r w:rsidRPr="00145E54">
        <w:rPr>
          <w:rFonts w:ascii="Times New Roman" w:eastAsia="Times New Roman" w:hAnsi="Times New Roman" w:cs="Times New Roman"/>
          <w:color w:val="000000"/>
          <w:sz w:val="20"/>
          <w:szCs w:val="20"/>
          <w:lang w:val="ru-RU"/>
        </w:rPr>
        <w:t>п</w:t>
      </w:r>
      <w:proofErr w:type="gramEnd"/>
      <w:r w:rsidRPr="00145E54">
        <w:rPr>
          <w:rFonts w:ascii="Times New Roman" w:eastAsia="Times New Roman" w:hAnsi="Times New Roman" w:cs="Times New Roman"/>
          <w:color w:val="000000"/>
          <w:sz w:val="20"/>
          <w:szCs w:val="20"/>
          <w:lang w:val="ru-RU"/>
        </w:rPr>
        <w:t xml:space="preserve">особие для </w:t>
      </w:r>
      <w:proofErr w:type="spellStart"/>
      <w:r w:rsidRPr="00145E54">
        <w:rPr>
          <w:rFonts w:ascii="Times New Roman" w:eastAsia="Times New Roman" w:hAnsi="Times New Roman" w:cs="Times New Roman"/>
          <w:color w:val="000000"/>
          <w:sz w:val="20"/>
          <w:szCs w:val="20"/>
          <w:lang w:val="ru-RU"/>
        </w:rPr>
        <w:t>общеобразоват</w:t>
      </w:r>
      <w:proofErr w:type="spellEnd"/>
      <w:r w:rsidRPr="00145E54">
        <w:rPr>
          <w:rFonts w:ascii="Times New Roman" w:eastAsia="Times New Roman" w:hAnsi="Times New Roman" w:cs="Times New Roman"/>
          <w:color w:val="000000"/>
          <w:sz w:val="20"/>
          <w:szCs w:val="20"/>
          <w:lang w:val="ru-RU"/>
        </w:rPr>
        <w:t>. организаций /</w:t>
      </w:r>
      <w:r w:rsidR="00C70210">
        <w:rPr>
          <w:rFonts w:ascii="Times New Roman" w:eastAsia="Times New Roman" w:hAnsi="Times New Roman" w:cs="Times New Roman"/>
          <w:color w:val="000000"/>
          <w:sz w:val="20"/>
          <w:szCs w:val="20"/>
          <w:lang w:val="ru-RU"/>
        </w:rPr>
        <w:t xml:space="preserve"> Н. В. Беляева. — 3-е изд. — М.</w:t>
      </w:r>
      <w:r w:rsidRPr="00145E54">
        <w:rPr>
          <w:rFonts w:ascii="Times New Roman" w:eastAsia="Times New Roman" w:hAnsi="Times New Roman" w:cs="Times New Roman"/>
          <w:color w:val="000000"/>
          <w:sz w:val="20"/>
          <w:szCs w:val="20"/>
          <w:lang w:val="ru-RU"/>
        </w:rPr>
        <w:t>: Просвещение, 2016. — 252 с. -</w:t>
      </w:r>
      <w:r w:rsidRPr="00145E54">
        <w:rPr>
          <w:rFonts w:ascii="Times New Roman" w:eastAsia="Times New Roman" w:hAnsi="Times New Roman" w:cs="Times New Roman"/>
          <w:color w:val="000000"/>
          <w:sz w:val="20"/>
          <w:szCs w:val="20"/>
        </w:rPr>
        <w:t>https</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catalog</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prosv</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attachment</w:t>
      </w:r>
      <w:r w:rsidRPr="00145E54">
        <w:rPr>
          <w:rFonts w:ascii="Times New Roman" w:eastAsia="Times New Roman" w:hAnsi="Times New Roman" w:cs="Times New Roman"/>
          <w:color w:val="000000"/>
          <w:sz w:val="20"/>
          <w:szCs w:val="20"/>
          <w:lang w:val="ru-RU"/>
        </w:rPr>
        <w:t>/696</w:t>
      </w:r>
      <w:r w:rsidRPr="00145E54">
        <w:rPr>
          <w:rFonts w:ascii="Times New Roman" w:eastAsia="Times New Roman" w:hAnsi="Times New Roman" w:cs="Times New Roman"/>
          <w:color w:val="000000"/>
          <w:sz w:val="20"/>
          <w:szCs w:val="20"/>
        </w:rPr>
        <w:t>b</w:t>
      </w:r>
      <w:r w:rsidRPr="00145E54">
        <w:rPr>
          <w:rFonts w:ascii="Times New Roman" w:eastAsia="Times New Roman" w:hAnsi="Times New Roman" w:cs="Times New Roman"/>
          <w:color w:val="000000"/>
          <w:sz w:val="20"/>
          <w:szCs w:val="20"/>
          <w:lang w:val="ru-RU"/>
        </w:rPr>
        <w:t>2</w:t>
      </w:r>
      <w:r w:rsidRPr="00145E54">
        <w:rPr>
          <w:rFonts w:ascii="Times New Roman" w:eastAsia="Times New Roman" w:hAnsi="Times New Roman" w:cs="Times New Roman"/>
          <w:color w:val="000000"/>
          <w:sz w:val="20"/>
          <w:szCs w:val="20"/>
        </w:rPr>
        <w:t>a</w:t>
      </w:r>
      <w:r w:rsidRPr="00145E54">
        <w:rPr>
          <w:rFonts w:ascii="Times New Roman" w:eastAsia="Times New Roman" w:hAnsi="Times New Roman" w:cs="Times New Roman"/>
          <w:color w:val="000000"/>
          <w:sz w:val="20"/>
          <w:szCs w:val="20"/>
          <w:lang w:val="ru-RU"/>
        </w:rPr>
        <w:t>23-</w:t>
      </w:r>
      <w:r w:rsidRPr="00145E54">
        <w:rPr>
          <w:rFonts w:ascii="Times New Roman" w:eastAsia="Times New Roman" w:hAnsi="Times New Roman" w:cs="Times New Roman"/>
          <w:color w:val="000000"/>
          <w:sz w:val="20"/>
          <w:szCs w:val="20"/>
        </w:rPr>
        <w:t>d</w:t>
      </w:r>
      <w:r w:rsidRPr="00145E54">
        <w:rPr>
          <w:rFonts w:ascii="Times New Roman" w:eastAsia="Times New Roman" w:hAnsi="Times New Roman" w:cs="Times New Roman"/>
          <w:color w:val="000000"/>
          <w:sz w:val="20"/>
          <w:szCs w:val="20"/>
          <w:lang w:val="ru-RU"/>
        </w:rPr>
        <w:t>2</w:t>
      </w:r>
      <w:r w:rsidRPr="00145E54">
        <w:rPr>
          <w:rFonts w:ascii="Times New Roman" w:eastAsia="Times New Roman" w:hAnsi="Times New Roman" w:cs="Times New Roman"/>
          <w:color w:val="000000"/>
          <w:sz w:val="20"/>
          <w:szCs w:val="20"/>
        </w:rPr>
        <w:t>d</w:t>
      </w:r>
      <w:r w:rsidRPr="00145E54">
        <w:rPr>
          <w:rFonts w:ascii="Times New Roman" w:eastAsia="Times New Roman" w:hAnsi="Times New Roman" w:cs="Times New Roman"/>
          <w:color w:val="000000"/>
          <w:sz w:val="20"/>
          <w:szCs w:val="20"/>
          <w:lang w:val="ru-RU"/>
        </w:rPr>
        <w:t>3-11</w:t>
      </w:r>
      <w:r w:rsidRPr="00145E54">
        <w:rPr>
          <w:rFonts w:ascii="Times New Roman" w:eastAsia="Times New Roman" w:hAnsi="Times New Roman" w:cs="Times New Roman"/>
          <w:color w:val="000000"/>
          <w:sz w:val="20"/>
          <w:szCs w:val="20"/>
        </w:rPr>
        <w:t>e</w:t>
      </w:r>
      <w:r w:rsidRPr="00145E54">
        <w:rPr>
          <w:rFonts w:ascii="Times New Roman" w:eastAsia="Times New Roman" w:hAnsi="Times New Roman" w:cs="Times New Roman"/>
          <w:color w:val="000000"/>
          <w:sz w:val="20"/>
          <w:szCs w:val="20"/>
          <w:lang w:val="ru-RU"/>
        </w:rPr>
        <w:t>0-</w:t>
      </w:r>
      <w:proofErr w:type="spellStart"/>
      <w:r w:rsidRPr="00145E54">
        <w:rPr>
          <w:rFonts w:ascii="Times New Roman" w:eastAsia="Times New Roman" w:hAnsi="Times New Roman" w:cs="Times New Roman"/>
          <w:color w:val="000000"/>
          <w:sz w:val="20"/>
          <w:szCs w:val="20"/>
        </w:rPr>
        <w:t>acba</w:t>
      </w:r>
      <w:proofErr w:type="spellEnd"/>
      <w:r w:rsidRPr="00145E54">
        <w:rPr>
          <w:rFonts w:ascii="Times New Roman" w:eastAsia="Times New Roman" w:hAnsi="Times New Roman" w:cs="Times New Roman"/>
          <w:color w:val="000000"/>
          <w:sz w:val="20"/>
          <w:szCs w:val="20"/>
          <w:lang w:val="ru-RU"/>
        </w:rPr>
        <w:t>-001018890642.</w:t>
      </w:r>
      <w:proofErr w:type="spellStart"/>
      <w:r w:rsidRPr="00145E54">
        <w:rPr>
          <w:rFonts w:ascii="Times New Roman" w:eastAsia="Times New Roman" w:hAnsi="Times New Roman" w:cs="Times New Roman"/>
          <w:color w:val="000000"/>
          <w:sz w:val="20"/>
          <w:szCs w:val="20"/>
        </w:rPr>
        <w:t>pdf</w:t>
      </w:r>
      <w:proofErr w:type="spellEnd"/>
    </w:p>
    <w:p w:rsidR="00DE6561" w:rsidRPr="00145E54" w:rsidRDefault="00C70210" w:rsidP="00145E54">
      <w:pPr>
        <w:autoSpaceDE w:val="0"/>
        <w:autoSpaceDN w:val="0"/>
        <w:spacing w:after="0" w:line="240" w:lineRule="auto"/>
        <w:ind w:right="288"/>
        <w:jc w:val="both"/>
        <w:rPr>
          <w:rFonts w:ascii="Times New Roman" w:hAnsi="Times New Roman" w:cs="Times New Roman"/>
          <w:sz w:val="20"/>
          <w:szCs w:val="20"/>
          <w:lang w:val="ru-RU"/>
        </w:rPr>
      </w:pPr>
      <w:r>
        <w:rPr>
          <w:rFonts w:ascii="Times New Roman" w:eastAsia="Times New Roman" w:hAnsi="Times New Roman" w:cs="Times New Roman"/>
          <w:color w:val="000000"/>
          <w:sz w:val="20"/>
          <w:szCs w:val="20"/>
          <w:lang w:val="ru-RU"/>
        </w:rPr>
        <w:t xml:space="preserve">2. В.Я.Коровина, И. С. </w:t>
      </w:r>
      <w:proofErr w:type="spellStart"/>
      <w:r>
        <w:rPr>
          <w:rFonts w:ascii="Times New Roman" w:eastAsia="Times New Roman" w:hAnsi="Times New Roman" w:cs="Times New Roman"/>
          <w:color w:val="000000"/>
          <w:sz w:val="20"/>
          <w:szCs w:val="20"/>
          <w:lang w:val="ru-RU"/>
        </w:rPr>
        <w:t>Збарский</w:t>
      </w:r>
      <w:proofErr w:type="spellEnd"/>
      <w:proofErr w:type="gramStart"/>
      <w:r>
        <w:rPr>
          <w:rFonts w:ascii="Times New Roman" w:eastAsia="Times New Roman" w:hAnsi="Times New Roman" w:cs="Times New Roman"/>
          <w:color w:val="000000"/>
          <w:sz w:val="20"/>
          <w:szCs w:val="20"/>
          <w:lang w:val="ru-RU"/>
        </w:rPr>
        <w:t xml:space="preserve"> </w:t>
      </w:r>
      <w:r w:rsidR="00F143B8" w:rsidRPr="00145E54">
        <w:rPr>
          <w:rFonts w:ascii="Times New Roman" w:eastAsia="Times New Roman" w:hAnsi="Times New Roman" w:cs="Times New Roman"/>
          <w:color w:val="000000"/>
          <w:sz w:val="20"/>
          <w:szCs w:val="20"/>
          <w:lang w:val="ru-RU"/>
        </w:rPr>
        <w:t>.</w:t>
      </w:r>
      <w:proofErr w:type="gramEnd"/>
      <w:r w:rsidR="00F143B8" w:rsidRPr="00145E54">
        <w:rPr>
          <w:rFonts w:ascii="Times New Roman" w:eastAsia="Times New Roman" w:hAnsi="Times New Roman" w:cs="Times New Roman"/>
          <w:color w:val="000000"/>
          <w:sz w:val="20"/>
          <w:szCs w:val="20"/>
          <w:lang w:val="ru-RU"/>
        </w:rPr>
        <w:t xml:space="preserve">Литература. 5 класс. Методические советы. Под редакцией В. И. Коровина </w:t>
      </w:r>
      <w:r w:rsidR="00F143B8" w:rsidRPr="00145E54">
        <w:rPr>
          <w:rFonts w:ascii="Times New Roman" w:eastAsia="Times New Roman" w:hAnsi="Times New Roman" w:cs="Times New Roman"/>
          <w:color w:val="000000"/>
          <w:sz w:val="20"/>
          <w:szCs w:val="20"/>
        </w:rPr>
        <w:t>https</w:t>
      </w:r>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nsportal</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ru</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shkola</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literatura</w:t>
      </w:r>
      <w:proofErr w:type="spellEnd"/>
      <w:r w:rsidR="00F143B8" w:rsidRPr="00145E54">
        <w:rPr>
          <w:rFonts w:ascii="Times New Roman" w:eastAsia="Times New Roman" w:hAnsi="Times New Roman" w:cs="Times New Roman"/>
          <w:color w:val="000000"/>
          <w:sz w:val="20"/>
          <w:szCs w:val="20"/>
          <w:lang w:val="ru-RU"/>
        </w:rPr>
        <w:t>/</w:t>
      </w:r>
      <w:r w:rsidR="00F143B8" w:rsidRPr="00145E54">
        <w:rPr>
          <w:rFonts w:ascii="Times New Roman" w:eastAsia="Times New Roman" w:hAnsi="Times New Roman" w:cs="Times New Roman"/>
          <w:color w:val="000000"/>
          <w:sz w:val="20"/>
          <w:szCs w:val="20"/>
        </w:rPr>
        <w:t>library</w:t>
      </w:r>
      <w:r w:rsidR="00F143B8" w:rsidRPr="00145E54">
        <w:rPr>
          <w:rFonts w:ascii="Times New Roman" w:eastAsia="Times New Roman" w:hAnsi="Times New Roman" w:cs="Times New Roman"/>
          <w:color w:val="000000"/>
          <w:sz w:val="20"/>
          <w:szCs w:val="20"/>
          <w:lang w:val="ru-RU"/>
        </w:rPr>
        <w:t>/2014/10/21/</w:t>
      </w:r>
      <w:r w:rsidR="00F143B8" w:rsidRPr="00145E54">
        <w:rPr>
          <w:rFonts w:ascii="Times New Roman" w:eastAsia="Times New Roman" w:hAnsi="Times New Roman" w:cs="Times New Roman"/>
          <w:color w:val="000000"/>
          <w:sz w:val="20"/>
          <w:szCs w:val="20"/>
        </w:rPr>
        <w:t>v</w:t>
      </w:r>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ya</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korovina</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i</w:t>
      </w:r>
      <w:proofErr w:type="spellEnd"/>
      <w:r w:rsidR="00F143B8" w:rsidRPr="00145E54">
        <w:rPr>
          <w:rFonts w:ascii="Times New Roman" w:eastAsia="Times New Roman" w:hAnsi="Times New Roman" w:cs="Times New Roman"/>
          <w:color w:val="000000"/>
          <w:sz w:val="20"/>
          <w:szCs w:val="20"/>
          <w:lang w:val="ru-RU"/>
        </w:rPr>
        <w:t>-</w:t>
      </w:r>
      <w:r w:rsidR="00F143B8" w:rsidRPr="00145E54">
        <w:rPr>
          <w:rFonts w:ascii="Times New Roman" w:eastAsia="Times New Roman" w:hAnsi="Times New Roman" w:cs="Times New Roman"/>
          <w:color w:val="000000"/>
          <w:sz w:val="20"/>
          <w:szCs w:val="20"/>
        </w:rPr>
        <w:t>s</w:t>
      </w:r>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zbarskiy</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literatura</w:t>
      </w:r>
      <w:proofErr w:type="spellEnd"/>
      <w:r w:rsidR="00F143B8" w:rsidRPr="00145E54">
        <w:rPr>
          <w:rFonts w:ascii="Times New Roman" w:eastAsia="Times New Roman" w:hAnsi="Times New Roman" w:cs="Times New Roman"/>
          <w:color w:val="000000"/>
          <w:sz w:val="20"/>
          <w:szCs w:val="20"/>
          <w:lang w:val="ru-RU"/>
        </w:rPr>
        <w:t>-5-</w:t>
      </w:r>
      <w:proofErr w:type="spellStart"/>
      <w:r w:rsidR="00F143B8" w:rsidRPr="00145E54">
        <w:rPr>
          <w:rFonts w:ascii="Times New Roman" w:eastAsia="Times New Roman" w:hAnsi="Times New Roman" w:cs="Times New Roman"/>
          <w:color w:val="000000"/>
          <w:sz w:val="20"/>
          <w:szCs w:val="20"/>
        </w:rPr>
        <w:t>klass</w:t>
      </w:r>
      <w:proofErr w:type="spellEnd"/>
      <w:r w:rsidR="00F143B8" w:rsidRPr="00145E54">
        <w:rPr>
          <w:rFonts w:ascii="Times New Roman" w:eastAsia="Times New Roman" w:hAnsi="Times New Roman" w:cs="Times New Roman"/>
          <w:color w:val="000000"/>
          <w:sz w:val="20"/>
          <w:szCs w:val="20"/>
          <w:lang w:val="ru-RU"/>
        </w:rPr>
        <w:t>-</w:t>
      </w:r>
      <w:proofErr w:type="spellStart"/>
      <w:r w:rsidR="00F143B8" w:rsidRPr="00145E54">
        <w:rPr>
          <w:rFonts w:ascii="Times New Roman" w:eastAsia="Times New Roman" w:hAnsi="Times New Roman" w:cs="Times New Roman"/>
          <w:color w:val="000000"/>
          <w:sz w:val="20"/>
          <w:szCs w:val="20"/>
        </w:rPr>
        <w:t>metodicheskie</w:t>
      </w:r>
      <w:proofErr w:type="spellEnd"/>
    </w:p>
    <w:p w:rsidR="00DE6561" w:rsidRPr="00145E54" w:rsidRDefault="00F143B8" w:rsidP="00145E54">
      <w:pPr>
        <w:autoSpaceDE w:val="0"/>
        <w:autoSpaceDN w:val="0"/>
        <w:spacing w:after="0" w:line="240" w:lineRule="auto"/>
        <w:ind w:right="144"/>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3. Методические пособия УМК А. Н. Архангельского, Т. Ю. Смирновой. Литература (5-9) Источник: </w:t>
      </w:r>
      <w:r w:rsidRPr="00145E54">
        <w:rPr>
          <w:rFonts w:ascii="Times New Roman" w:eastAsia="Times New Roman" w:hAnsi="Times New Roman" w:cs="Times New Roman"/>
          <w:color w:val="000000"/>
          <w:sz w:val="20"/>
          <w:szCs w:val="20"/>
        </w:rPr>
        <w:t>https</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rosuchebnik</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metodicheskaja</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pomosch</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materialy</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predmet</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literatura</w:t>
      </w:r>
      <w:proofErr w:type="spellEnd"/>
      <w:r w:rsidRPr="00145E54">
        <w:rPr>
          <w:rFonts w:ascii="Times New Roman" w:eastAsia="Times New Roman" w:hAnsi="Times New Roman" w:cs="Times New Roman"/>
          <w:color w:val="000000"/>
          <w:sz w:val="20"/>
          <w:szCs w:val="20"/>
          <w:lang w:val="ru-RU"/>
        </w:rPr>
        <w:t>_</w:t>
      </w:r>
      <w:proofErr w:type="spellStart"/>
      <w:r w:rsidRPr="00145E54">
        <w:rPr>
          <w:rFonts w:ascii="Times New Roman" w:eastAsia="Times New Roman" w:hAnsi="Times New Roman" w:cs="Times New Roman"/>
          <w:color w:val="000000"/>
          <w:sz w:val="20"/>
          <w:szCs w:val="20"/>
        </w:rPr>
        <w:t>umk</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liniya</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umk</w:t>
      </w:r>
      <w:proofErr w:type="spellEnd"/>
      <w:r w:rsidRPr="00145E54">
        <w:rPr>
          <w:rFonts w:ascii="Times New Roman" w:eastAsia="Times New Roman" w:hAnsi="Times New Roman" w:cs="Times New Roman"/>
          <w:color w:val="000000"/>
          <w:sz w:val="20"/>
          <w:szCs w:val="20"/>
          <w:lang w:val="ru-RU"/>
        </w:rPr>
        <w:t>-</w:t>
      </w:r>
      <w:r w:rsidRPr="00145E54">
        <w:rPr>
          <w:rFonts w:ascii="Times New Roman" w:hAnsi="Times New Roman" w:cs="Times New Roman"/>
          <w:sz w:val="20"/>
          <w:szCs w:val="20"/>
          <w:lang w:val="ru-RU"/>
        </w:rPr>
        <w:br/>
      </w:r>
      <w:proofErr w:type="spellStart"/>
      <w:r w:rsidRPr="00145E54">
        <w:rPr>
          <w:rFonts w:ascii="Times New Roman" w:eastAsia="Times New Roman" w:hAnsi="Times New Roman" w:cs="Times New Roman"/>
          <w:color w:val="000000"/>
          <w:sz w:val="20"/>
          <w:szCs w:val="20"/>
        </w:rPr>
        <w:t>arhangelskogo</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literatura</w:t>
      </w:r>
      <w:proofErr w:type="spellEnd"/>
      <w:r w:rsidRPr="00145E54">
        <w:rPr>
          <w:rFonts w:ascii="Times New Roman" w:eastAsia="Times New Roman" w:hAnsi="Times New Roman" w:cs="Times New Roman"/>
          <w:color w:val="000000"/>
          <w:sz w:val="20"/>
          <w:szCs w:val="20"/>
          <w:lang w:val="ru-RU"/>
        </w:rPr>
        <w:t>-5-9_</w:t>
      </w:r>
      <w:r w:rsidRPr="00145E54">
        <w:rPr>
          <w:rFonts w:ascii="Times New Roman" w:eastAsia="Times New Roman" w:hAnsi="Times New Roman" w:cs="Times New Roman"/>
          <w:color w:val="000000"/>
          <w:sz w:val="20"/>
          <w:szCs w:val="20"/>
        </w:rPr>
        <w:t>type</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metodicheskoe</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posobie</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https</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rosuchebnik</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material</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literatura</w:t>
      </w:r>
      <w:proofErr w:type="spellEnd"/>
      <w:r w:rsidRPr="00145E54">
        <w:rPr>
          <w:rFonts w:ascii="Times New Roman" w:eastAsia="Times New Roman" w:hAnsi="Times New Roman" w:cs="Times New Roman"/>
          <w:color w:val="000000"/>
          <w:sz w:val="20"/>
          <w:szCs w:val="20"/>
          <w:lang w:val="ru-RU"/>
        </w:rPr>
        <w:t>-5-</w:t>
      </w:r>
      <w:proofErr w:type="spellStart"/>
      <w:r w:rsidRPr="00145E54">
        <w:rPr>
          <w:rFonts w:ascii="Times New Roman" w:eastAsia="Times New Roman" w:hAnsi="Times New Roman" w:cs="Times New Roman"/>
          <w:color w:val="000000"/>
          <w:sz w:val="20"/>
          <w:szCs w:val="20"/>
        </w:rPr>
        <w:t>klass</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metodicheskoe</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posobie</w:t>
      </w:r>
      <w:proofErr w:type="spellEnd"/>
      <w:r w:rsidRPr="00145E54">
        <w:rPr>
          <w:rFonts w:ascii="Times New Roman" w:eastAsia="Times New Roman" w:hAnsi="Times New Roman" w:cs="Times New Roman"/>
          <w:color w:val="000000"/>
          <w:sz w:val="20"/>
          <w:szCs w:val="20"/>
          <w:lang w:val="ru-RU"/>
        </w:rPr>
        <w:t>0611/</w:t>
      </w:r>
    </w:p>
    <w:p w:rsidR="00DE6561" w:rsidRPr="00145E54" w:rsidRDefault="00F143B8" w:rsidP="00145E54">
      <w:pPr>
        <w:autoSpaceDE w:val="0"/>
        <w:autoSpaceDN w:val="0"/>
        <w:spacing w:after="0" w:line="240" w:lineRule="auto"/>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ЦИФРОВЫЕ ОБРАЗОВАТЕЛЬНЫЕ РЕСУРСЫ И РЕСУРСЫ СЕТИ ИНТЕРНЕТ</w:t>
      </w:r>
    </w:p>
    <w:p w:rsidR="00DE6561" w:rsidRPr="00145E54" w:rsidRDefault="00F143B8" w:rsidP="00145E54">
      <w:pPr>
        <w:autoSpaceDE w:val="0"/>
        <w:autoSpaceDN w:val="0"/>
        <w:spacing w:after="0" w:line="240" w:lineRule="auto"/>
        <w:ind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Единая коллекция цифровых образовательных ресурсов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school</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collection</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edu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catalog</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teacher</w:t>
      </w:r>
      <w:r w:rsidRPr="00145E54">
        <w:rPr>
          <w:rFonts w:ascii="Times New Roman" w:eastAsia="Times New Roman" w:hAnsi="Times New Roman" w:cs="Times New Roman"/>
          <w:color w:val="000000"/>
          <w:sz w:val="20"/>
          <w:szCs w:val="20"/>
          <w:lang w:val="ru-RU"/>
        </w:rPr>
        <w:t xml:space="preserve"> Российская электронная школа </w:t>
      </w:r>
      <w:r w:rsidRPr="00145E54">
        <w:rPr>
          <w:rFonts w:ascii="Times New Roman" w:eastAsia="Times New Roman" w:hAnsi="Times New Roman" w:cs="Times New Roman"/>
          <w:color w:val="000000"/>
          <w:sz w:val="20"/>
          <w:szCs w:val="20"/>
        </w:rPr>
        <w:t>https</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resh</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edu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subject</w:t>
      </w:r>
      <w:r w:rsidRPr="00145E54">
        <w:rPr>
          <w:rFonts w:ascii="Times New Roman" w:eastAsia="Times New Roman" w:hAnsi="Times New Roman" w:cs="Times New Roman"/>
          <w:color w:val="000000"/>
          <w:sz w:val="20"/>
          <w:szCs w:val="20"/>
          <w:lang w:val="ru-RU"/>
        </w:rPr>
        <w:t xml:space="preserve">/14/5/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www</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edu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modules</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php</w:t>
      </w:r>
      <w:proofErr w:type="spellEnd"/>
      <w:r w:rsidRPr="00145E54">
        <w:rPr>
          <w:rFonts w:ascii="Times New Roman" w:eastAsia="Times New Roman" w:hAnsi="Times New Roman" w:cs="Times New Roman"/>
          <w:color w:val="000000"/>
          <w:sz w:val="20"/>
          <w:szCs w:val="20"/>
          <w:lang w:val="ru-RU"/>
        </w:rPr>
        <w:t>?</w:t>
      </w:r>
    </w:p>
    <w:p w:rsidR="003E4EAE" w:rsidRPr="003E4EAE" w:rsidRDefault="00F143B8" w:rsidP="00145E54">
      <w:pPr>
        <w:autoSpaceDE w:val="0"/>
        <w:autoSpaceDN w:val="0"/>
        <w:spacing w:after="0" w:line="240" w:lineRule="auto"/>
        <w:ind w:right="288"/>
        <w:jc w:val="both"/>
        <w:rPr>
          <w:rFonts w:ascii="Times New Roman" w:eastAsia="Times New Roman" w:hAnsi="Times New Roman" w:cs="Times New Roman"/>
          <w:color w:val="000000"/>
          <w:sz w:val="20"/>
          <w:szCs w:val="20"/>
        </w:rPr>
      </w:pPr>
      <w:proofErr w:type="gramStart"/>
      <w:r w:rsidRPr="00145E54">
        <w:rPr>
          <w:rFonts w:ascii="Times New Roman" w:eastAsia="Times New Roman" w:hAnsi="Times New Roman" w:cs="Times New Roman"/>
          <w:color w:val="000000"/>
          <w:sz w:val="20"/>
          <w:szCs w:val="20"/>
        </w:rPr>
        <w:t>op</w:t>
      </w:r>
      <w:r w:rsidRPr="003E4EAE">
        <w:rPr>
          <w:rFonts w:ascii="Times New Roman" w:eastAsia="Times New Roman" w:hAnsi="Times New Roman" w:cs="Times New Roman"/>
          <w:color w:val="000000"/>
          <w:sz w:val="20"/>
          <w:szCs w:val="20"/>
        </w:rPr>
        <w:t>=</w:t>
      </w:r>
      <w:proofErr w:type="gramEnd"/>
      <w:r w:rsidRPr="00145E54">
        <w:rPr>
          <w:rFonts w:ascii="Times New Roman" w:eastAsia="Times New Roman" w:hAnsi="Times New Roman" w:cs="Times New Roman"/>
          <w:color w:val="000000"/>
          <w:sz w:val="20"/>
          <w:szCs w:val="20"/>
        </w:rPr>
        <w:t>modload</w:t>
      </w:r>
      <w:r w:rsidRPr="003E4EAE">
        <w:rPr>
          <w:rFonts w:ascii="Times New Roman" w:eastAsia="Times New Roman" w:hAnsi="Times New Roman" w:cs="Times New Roman"/>
          <w:color w:val="000000"/>
          <w:sz w:val="20"/>
          <w:szCs w:val="20"/>
        </w:rPr>
        <w:t>&amp;</w:t>
      </w:r>
      <w:r w:rsidRPr="00145E54">
        <w:rPr>
          <w:rFonts w:ascii="Times New Roman" w:eastAsia="Times New Roman" w:hAnsi="Times New Roman" w:cs="Times New Roman"/>
          <w:color w:val="000000"/>
          <w:sz w:val="20"/>
          <w:szCs w:val="20"/>
        </w:rPr>
        <w:t>name</w:t>
      </w:r>
      <w:r w:rsidRPr="003E4EAE">
        <w:rPr>
          <w:rFonts w:ascii="Times New Roman" w:eastAsia="Times New Roman" w:hAnsi="Times New Roman" w:cs="Times New Roman"/>
          <w:color w:val="000000"/>
          <w:sz w:val="20"/>
          <w:szCs w:val="20"/>
        </w:rPr>
        <w:t>=</w:t>
      </w:r>
      <w:r w:rsidRPr="00145E54">
        <w:rPr>
          <w:rFonts w:ascii="Times New Roman" w:eastAsia="Times New Roman" w:hAnsi="Times New Roman" w:cs="Times New Roman"/>
          <w:color w:val="000000"/>
          <w:sz w:val="20"/>
          <w:szCs w:val="20"/>
        </w:rPr>
        <w:t>Web</w:t>
      </w:r>
      <w:r w:rsidRPr="003E4EAE">
        <w:rPr>
          <w:rFonts w:ascii="Times New Roman" w:eastAsia="Times New Roman" w:hAnsi="Times New Roman" w:cs="Times New Roman"/>
          <w:color w:val="000000"/>
          <w:sz w:val="20"/>
          <w:szCs w:val="20"/>
        </w:rPr>
        <w:t>_</w:t>
      </w:r>
      <w:r w:rsidRPr="00145E54">
        <w:rPr>
          <w:rFonts w:ascii="Times New Roman" w:eastAsia="Times New Roman" w:hAnsi="Times New Roman" w:cs="Times New Roman"/>
          <w:color w:val="000000"/>
          <w:sz w:val="20"/>
          <w:szCs w:val="20"/>
        </w:rPr>
        <w:t>Links</w:t>
      </w:r>
      <w:r w:rsidRPr="003E4EAE">
        <w:rPr>
          <w:rFonts w:ascii="Times New Roman" w:eastAsia="Times New Roman" w:hAnsi="Times New Roman" w:cs="Times New Roman"/>
          <w:color w:val="000000"/>
          <w:sz w:val="20"/>
          <w:szCs w:val="20"/>
        </w:rPr>
        <w:t>&amp;</w:t>
      </w:r>
      <w:r w:rsidRPr="00145E54">
        <w:rPr>
          <w:rFonts w:ascii="Times New Roman" w:eastAsia="Times New Roman" w:hAnsi="Times New Roman" w:cs="Times New Roman"/>
          <w:color w:val="000000"/>
          <w:sz w:val="20"/>
          <w:szCs w:val="20"/>
        </w:rPr>
        <w:t>file</w:t>
      </w:r>
      <w:r w:rsidRPr="003E4EAE">
        <w:rPr>
          <w:rFonts w:ascii="Times New Roman" w:eastAsia="Times New Roman" w:hAnsi="Times New Roman" w:cs="Times New Roman"/>
          <w:color w:val="000000"/>
          <w:sz w:val="20"/>
          <w:szCs w:val="20"/>
        </w:rPr>
        <w:t>=</w:t>
      </w:r>
      <w:r w:rsidRPr="00145E54">
        <w:rPr>
          <w:rFonts w:ascii="Times New Roman" w:eastAsia="Times New Roman" w:hAnsi="Times New Roman" w:cs="Times New Roman"/>
          <w:color w:val="000000"/>
          <w:sz w:val="20"/>
          <w:szCs w:val="20"/>
        </w:rPr>
        <w:t>index</w:t>
      </w:r>
      <w:r w:rsidRPr="003E4EAE">
        <w:rPr>
          <w:rFonts w:ascii="Times New Roman" w:eastAsia="Times New Roman" w:hAnsi="Times New Roman" w:cs="Times New Roman"/>
          <w:color w:val="000000"/>
          <w:sz w:val="20"/>
          <w:szCs w:val="20"/>
        </w:rPr>
        <w:t>&amp;</w:t>
      </w:r>
      <w:r w:rsidRPr="00145E54">
        <w:rPr>
          <w:rFonts w:ascii="Times New Roman" w:eastAsia="Times New Roman" w:hAnsi="Times New Roman" w:cs="Times New Roman"/>
          <w:color w:val="000000"/>
          <w:sz w:val="20"/>
          <w:szCs w:val="20"/>
        </w:rPr>
        <w:t>l</w:t>
      </w:r>
      <w:r w:rsidRPr="003E4EAE">
        <w:rPr>
          <w:rFonts w:ascii="Times New Roman" w:eastAsia="Times New Roman" w:hAnsi="Times New Roman" w:cs="Times New Roman"/>
          <w:color w:val="000000"/>
          <w:sz w:val="20"/>
          <w:szCs w:val="20"/>
        </w:rPr>
        <w:t>_</w:t>
      </w:r>
      <w:r w:rsidRPr="00145E54">
        <w:rPr>
          <w:rFonts w:ascii="Times New Roman" w:eastAsia="Times New Roman" w:hAnsi="Times New Roman" w:cs="Times New Roman"/>
          <w:color w:val="000000"/>
          <w:sz w:val="20"/>
          <w:szCs w:val="20"/>
        </w:rPr>
        <w:t>op</w:t>
      </w:r>
      <w:r w:rsidRPr="003E4EAE">
        <w:rPr>
          <w:rFonts w:ascii="Times New Roman" w:eastAsia="Times New Roman" w:hAnsi="Times New Roman" w:cs="Times New Roman"/>
          <w:color w:val="000000"/>
          <w:sz w:val="20"/>
          <w:szCs w:val="20"/>
        </w:rPr>
        <w:t>=</w:t>
      </w:r>
      <w:r w:rsidRPr="00145E54">
        <w:rPr>
          <w:rFonts w:ascii="Times New Roman" w:eastAsia="Times New Roman" w:hAnsi="Times New Roman" w:cs="Times New Roman"/>
          <w:color w:val="000000"/>
          <w:sz w:val="20"/>
          <w:szCs w:val="20"/>
        </w:rPr>
        <w:t>viewlink</w:t>
      </w:r>
      <w:r w:rsidRPr="003E4EAE">
        <w:rPr>
          <w:rFonts w:ascii="Times New Roman" w:eastAsia="Times New Roman" w:hAnsi="Times New Roman" w:cs="Times New Roman"/>
          <w:color w:val="000000"/>
          <w:sz w:val="20"/>
          <w:szCs w:val="20"/>
        </w:rPr>
        <w:t>&amp;</w:t>
      </w:r>
      <w:r w:rsidRPr="00145E54">
        <w:rPr>
          <w:rFonts w:ascii="Times New Roman" w:eastAsia="Times New Roman" w:hAnsi="Times New Roman" w:cs="Times New Roman"/>
          <w:color w:val="000000"/>
          <w:sz w:val="20"/>
          <w:szCs w:val="20"/>
        </w:rPr>
        <w:t>cid</w:t>
      </w:r>
      <w:r w:rsidRPr="003E4EAE">
        <w:rPr>
          <w:rFonts w:ascii="Times New Roman" w:eastAsia="Times New Roman" w:hAnsi="Times New Roman" w:cs="Times New Roman"/>
          <w:color w:val="000000"/>
          <w:sz w:val="20"/>
          <w:szCs w:val="20"/>
        </w:rPr>
        <w:t>=299&amp;</w:t>
      </w:r>
      <w:r w:rsidRPr="00145E54">
        <w:rPr>
          <w:rFonts w:ascii="Times New Roman" w:eastAsia="Times New Roman" w:hAnsi="Times New Roman" w:cs="Times New Roman"/>
          <w:color w:val="000000"/>
          <w:sz w:val="20"/>
          <w:szCs w:val="20"/>
        </w:rPr>
        <w:t>fids</w:t>
      </w:r>
      <w:r w:rsidRPr="003E4EAE">
        <w:rPr>
          <w:rFonts w:ascii="Times New Roman" w:eastAsia="Times New Roman" w:hAnsi="Times New Roman" w:cs="Times New Roman"/>
          <w:color w:val="000000"/>
          <w:sz w:val="20"/>
          <w:szCs w:val="20"/>
        </w:rPr>
        <w:t>[]=269/</w:t>
      </w:r>
      <w:r w:rsidR="003E4EAE" w:rsidRPr="003E4EAE">
        <w:rPr>
          <w:rFonts w:ascii="Times New Roman" w:eastAsia="Times New Roman" w:hAnsi="Times New Roman" w:cs="Times New Roman"/>
          <w:color w:val="000000"/>
          <w:sz w:val="20"/>
          <w:szCs w:val="20"/>
        </w:rPr>
        <w:t xml:space="preserve"> </w:t>
      </w:r>
    </w:p>
    <w:p w:rsidR="003E4EAE" w:rsidRDefault="00F143B8" w:rsidP="00145E54">
      <w:pPr>
        <w:autoSpaceDE w:val="0"/>
        <w:autoSpaceDN w:val="0"/>
        <w:spacing w:after="0" w:line="240" w:lineRule="auto"/>
        <w:ind w:right="288"/>
        <w:jc w:val="both"/>
        <w:rPr>
          <w:rFonts w:ascii="Times New Roman" w:eastAsia="Times New Roman" w:hAnsi="Times New Roman" w:cs="Times New Roman"/>
          <w:color w:val="000000"/>
          <w:sz w:val="20"/>
          <w:szCs w:val="20"/>
          <w:lang w:val="ru-RU"/>
        </w:rPr>
      </w:pPr>
      <w:r w:rsidRPr="00145E54">
        <w:rPr>
          <w:rFonts w:ascii="Times New Roman" w:eastAsia="Times New Roman" w:hAnsi="Times New Roman" w:cs="Times New Roman"/>
          <w:color w:val="000000"/>
          <w:sz w:val="20"/>
          <w:szCs w:val="20"/>
          <w:lang w:val="ru-RU"/>
        </w:rPr>
        <w:t xml:space="preserve">Каталог образовательных ресурсов по литературе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litera</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edu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 xml:space="preserve">/ – Коллекция: русская и зарубежная литература для школы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lit</w:t>
      </w:r>
      <w:r w:rsidRPr="00145E54">
        <w:rPr>
          <w:rFonts w:ascii="Times New Roman" w:eastAsia="Times New Roman" w:hAnsi="Times New Roman" w:cs="Times New Roman"/>
          <w:color w:val="000000"/>
          <w:sz w:val="20"/>
          <w:szCs w:val="20"/>
          <w:lang w:val="ru-RU"/>
        </w:rPr>
        <w:t>.1</w:t>
      </w:r>
      <w:proofErr w:type="spellStart"/>
      <w:r w:rsidRPr="00145E54">
        <w:rPr>
          <w:rFonts w:ascii="Times New Roman" w:eastAsia="Times New Roman" w:hAnsi="Times New Roman" w:cs="Times New Roman"/>
          <w:color w:val="000000"/>
          <w:sz w:val="20"/>
          <w:szCs w:val="20"/>
        </w:rPr>
        <w:t>september</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 xml:space="preserve">/ – Электронная версия газеты «Литература». </w:t>
      </w:r>
    </w:p>
    <w:p w:rsidR="00DE6561" w:rsidRPr="00145E54" w:rsidRDefault="00F143B8" w:rsidP="00145E54">
      <w:pPr>
        <w:autoSpaceDE w:val="0"/>
        <w:autoSpaceDN w:val="0"/>
        <w:spacing w:after="0" w:line="240" w:lineRule="auto"/>
        <w:ind w:right="288"/>
        <w:jc w:val="both"/>
        <w:rPr>
          <w:rFonts w:ascii="Times New Roman" w:hAnsi="Times New Roman" w:cs="Times New Roman"/>
          <w:sz w:val="20"/>
          <w:szCs w:val="20"/>
          <w:lang w:val="ru-RU"/>
        </w:rPr>
      </w:pPr>
      <w:r w:rsidRPr="00145E54">
        <w:rPr>
          <w:rFonts w:ascii="Times New Roman" w:eastAsia="Times New Roman" w:hAnsi="Times New Roman" w:cs="Times New Roman"/>
          <w:color w:val="000000"/>
          <w:sz w:val="20"/>
          <w:szCs w:val="20"/>
          <w:lang w:val="ru-RU"/>
        </w:rPr>
        <w:t xml:space="preserve">Сайт для учителей «Я иду на урок литературы»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olympiads</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mccme</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turlom</w:t>
      </w:r>
      <w:proofErr w:type="spellEnd"/>
      <w:r w:rsidRPr="00145E54">
        <w:rPr>
          <w:rFonts w:ascii="Times New Roman" w:eastAsia="Times New Roman" w:hAnsi="Times New Roman" w:cs="Times New Roman"/>
          <w:color w:val="000000"/>
          <w:sz w:val="20"/>
          <w:szCs w:val="20"/>
          <w:lang w:val="ru-RU"/>
        </w:rPr>
        <w:t xml:space="preserve">/ – Турнир имени М. В. Ломоносова </w:t>
      </w:r>
      <w:r w:rsidRPr="00145E54">
        <w:rPr>
          <w:rFonts w:ascii="Times New Roman" w:eastAsia="Times New Roman" w:hAnsi="Times New Roman" w:cs="Times New Roman"/>
          <w:color w:val="000000"/>
          <w:sz w:val="20"/>
          <w:szCs w:val="20"/>
        </w:rPr>
        <w:t>http</w:t>
      </w:r>
      <w:r w:rsidRPr="00145E54">
        <w:rPr>
          <w:rFonts w:ascii="Times New Roman" w:eastAsia="Times New Roman" w:hAnsi="Times New Roman" w:cs="Times New Roman"/>
          <w:color w:val="000000"/>
          <w:sz w:val="20"/>
          <w:szCs w:val="20"/>
          <w:lang w:val="ru-RU"/>
        </w:rPr>
        <w:t>://</w:t>
      </w:r>
      <w:r w:rsidRPr="00145E54">
        <w:rPr>
          <w:rFonts w:ascii="Times New Roman" w:eastAsia="Times New Roman" w:hAnsi="Times New Roman" w:cs="Times New Roman"/>
          <w:color w:val="000000"/>
          <w:sz w:val="20"/>
          <w:szCs w:val="20"/>
        </w:rPr>
        <w:t>www</w:t>
      </w:r>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svetozar</w:t>
      </w:r>
      <w:proofErr w:type="spellEnd"/>
      <w:r w:rsidRPr="00145E54">
        <w:rPr>
          <w:rFonts w:ascii="Times New Roman" w:eastAsia="Times New Roman" w:hAnsi="Times New Roman" w:cs="Times New Roman"/>
          <w:color w:val="000000"/>
          <w:sz w:val="20"/>
          <w:szCs w:val="20"/>
          <w:lang w:val="ru-RU"/>
        </w:rPr>
        <w:t>.</w:t>
      </w:r>
      <w:proofErr w:type="spellStart"/>
      <w:r w:rsidRPr="00145E54">
        <w:rPr>
          <w:rFonts w:ascii="Times New Roman" w:eastAsia="Times New Roman" w:hAnsi="Times New Roman" w:cs="Times New Roman"/>
          <w:color w:val="000000"/>
          <w:sz w:val="20"/>
          <w:szCs w:val="20"/>
        </w:rPr>
        <w:t>ru</w:t>
      </w:r>
      <w:proofErr w:type="spellEnd"/>
      <w:r w:rsidRPr="00145E54">
        <w:rPr>
          <w:rFonts w:ascii="Times New Roman" w:eastAsia="Times New Roman" w:hAnsi="Times New Roman" w:cs="Times New Roman"/>
          <w:color w:val="000000"/>
          <w:sz w:val="20"/>
          <w:szCs w:val="20"/>
          <w:lang w:val="ru-RU"/>
        </w:rPr>
        <w:t>/– Открытая международная Интернет-олимпиада школьников по русскому языку «Светозар»</w:t>
      </w: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1900" w:h="16840"/>
          <w:pgMar w:top="298" w:right="650" w:bottom="1440" w:left="666" w:header="720" w:footer="720" w:gutter="0"/>
          <w:cols w:space="720" w:equalWidth="0">
            <w:col w:w="10584" w:space="0"/>
          </w:cols>
          <w:docGrid w:linePitch="360"/>
        </w:sectPr>
      </w:pPr>
    </w:p>
    <w:p w:rsidR="00DE6561" w:rsidRPr="00145E54" w:rsidRDefault="00DE6561" w:rsidP="00145E54">
      <w:pPr>
        <w:autoSpaceDE w:val="0"/>
        <w:autoSpaceDN w:val="0"/>
        <w:spacing w:after="0" w:line="240" w:lineRule="auto"/>
        <w:jc w:val="both"/>
        <w:rPr>
          <w:rFonts w:ascii="Times New Roman" w:hAnsi="Times New Roman" w:cs="Times New Roman"/>
          <w:sz w:val="20"/>
          <w:szCs w:val="20"/>
          <w:lang w:val="ru-RU"/>
        </w:rPr>
      </w:pPr>
    </w:p>
    <w:p w:rsidR="00DE6561" w:rsidRPr="00145E54" w:rsidRDefault="00F143B8" w:rsidP="00145E54">
      <w:pPr>
        <w:autoSpaceDE w:val="0"/>
        <w:autoSpaceDN w:val="0"/>
        <w:spacing w:after="0" w:line="240" w:lineRule="auto"/>
        <w:ind w:right="432"/>
        <w:jc w:val="both"/>
        <w:rPr>
          <w:rFonts w:ascii="Times New Roman" w:hAnsi="Times New Roman" w:cs="Times New Roman"/>
          <w:sz w:val="20"/>
          <w:szCs w:val="20"/>
          <w:lang w:val="ru-RU"/>
        </w:rPr>
      </w:pPr>
      <w:r w:rsidRPr="00145E54">
        <w:rPr>
          <w:rFonts w:ascii="Times New Roman" w:eastAsia="Times New Roman" w:hAnsi="Times New Roman" w:cs="Times New Roman"/>
          <w:b/>
          <w:color w:val="000000"/>
          <w:sz w:val="20"/>
          <w:szCs w:val="20"/>
          <w:lang w:val="ru-RU"/>
        </w:rPr>
        <w:t xml:space="preserve">МАТЕРИАЛЬНО-ТЕХНИЧЕСКОЕ ОБЕСПЕЧЕНИЕ ОБРАЗОВАТЕЛЬНОГО ПРОЦЕССА УЧЕБНОЕ ОБОРУДОВАНИЕ </w:t>
      </w:r>
      <w:r w:rsidRPr="00145E54">
        <w:rPr>
          <w:rFonts w:ascii="Times New Roman" w:hAnsi="Times New Roman" w:cs="Times New Roman"/>
          <w:sz w:val="20"/>
          <w:szCs w:val="20"/>
          <w:lang w:val="ru-RU"/>
        </w:rPr>
        <w:br/>
      </w:r>
      <w:r w:rsidRPr="00145E54">
        <w:rPr>
          <w:rFonts w:ascii="Times New Roman" w:eastAsia="Times New Roman" w:hAnsi="Times New Roman" w:cs="Times New Roman"/>
          <w:color w:val="000000"/>
          <w:sz w:val="20"/>
          <w:szCs w:val="20"/>
          <w:lang w:val="ru-RU"/>
        </w:rPr>
        <w:t xml:space="preserve">Мультимедийный проектор </w:t>
      </w:r>
      <w:r w:rsidRPr="00145E54">
        <w:rPr>
          <w:rFonts w:ascii="Times New Roman" w:hAnsi="Times New Roman" w:cs="Times New Roman"/>
          <w:sz w:val="20"/>
          <w:szCs w:val="20"/>
          <w:lang w:val="ru-RU"/>
        </w:rPr>
        <w:br/>
      </w:r>
      <w:r w:rsidRPr="00145E54">
        <w:rPr>
          <w:rFonts w:ascii="Times New Roman" w:eastAsia="Times New Roman" w:hAnsi="Times New Roman" w:cs="Times New Roman"/>
          <w:b/>
          <w:color w:val="000000"/>
          <w:sz w:val="20"/>
          <w:szCs w:val="20"/>
          <w:lang w:val="ru-RU"/>
        </w:rPr>
        <w:t>ОБОРУДОВАНИЕ ДЛЯ ПРОВЕДЕНИЯ ПРАКТИЧЕСКИХ РАБОТ</w:t>
      </w:r>
    </w:p>
    <w:p w:rsidR="00DE6561" w:rsidRPr="00145E54" w:rsidRDefault="00DE6561" w:rsidP="00145E54">
      <w:pPr>
        <w:spacing w:after="0" w:line="240" w:lineRule="auto"/>
        <w:jc w:val="both"/>
        <w:rPr>
          <w:rFonts w:ascii="Times New Roman" w:hAnsi="Times New Roman" w:cs="Times New Roman"/>
          <w:sz w:val="20"/>
          <w:szCs w:val="20"/>
          <w:lang w:val="ru-RU"/>
        </w:rPr>
        <w:sectPr w:rsidR="00DE6561" w:rsidRPr="00145E54">
          <w:pgSz w:w="11900" w:h="16840"/>
          <w:pgMar w:top="298" w:right="650" w:bottom="1440" w:left="666" w:header="720" w:footer="720" w:gutter="0"/>
          <w:cols w:space="720" w:equalWidth="0">
            <w:col w:w="10584" w:space="0"/>
          </w:cols>
          <w:docGrid w:linePitch="360"/>
        </w:sectPr>
      </w:pPr>
    </w:p>
    <w:p w:rsidR="00F10464" w:rsidRDefault="00F10464" w:rsidP="00F10464">
      <w:pPr>
        <w:autoSpaceDE w:val="0"/>
        <w:autoSpaceDN w:val="0"/>
        <w:spacing w:after="0" w:line="240" w:lineRule="auto"/>
        <w:ind w:left="-709"/>
        <w:jc w:val="center"/>
        <w:rPr>
          <w:rFonts w:ascii="Times New Roman" w:eastAsia="Times New Roman" w:hAnsi="Times New Roman" w:cs="Times New Roman"/>
          <w:b/>
          <w:color w:val="000000"/>
          <w:sz w:val="20"/>
          <w:szCs w:val="20"/>
          <w:lang w:val="ru-RU"/>
        </w:rPr>
      </w:pPr>
      <w:r w:rsidRPr="00145E54">
        <w:rPr>
          <w:rFonts w:ascii="Times New Roman" w:eastAsia="Times New Roman" w:hAnsi="Times New Roman" w:cs="Times New Roman"/>
          <w:b/>
          <w:color w:val="000000"/>
          <w:sz w:val="20"/>
          <w:szCs w:val="20"/>
          <w:lang w:val="ru-RU"/>
        </w:rPr>
        <w:lastRenderedPageBreak/>
        <w:t>ПОЯСНИТЕЛЬНАЯ ЗАПИСКА</w:t>
      </w:r>
    </w:p>
    <w:p w:rsidR="00F10464" w:rsidRPr="00145E54" w:rsidRDefault="00F10464" w:rsidP="00F10464">
      <w:pPr>
        <w:autoSpaceDE w:val="0"/>
        <w:autoSpaceDN w:val="0"/>
        <w:spacing w:after="0" w:line="240" w:lineRule="auto"/>
        <w:ind w:left="-709"/>
        <w:jc w:val="center"/>
        <w:rPr>
          <w:rFonts w:ascii="Times New Roman" w:hAnsi="Times New Roman" w:cs="Times New Roman"/>
          <w:sz w:val="20"/>
          <w:szCs w:val="20"/>
          <w:lang w:val="ru-RU"/>
        </w:rPr>
      </w:pPr>
    </w:p>
    <w:p w:rsidR="00F10464" w:rsidRPr="00F10464" w:rsidRDefault="00F10464" w:rsidP="00F10464">
      <w:pPr>
        <w:autoSpaceDE w:val="0"/>
        <w:autoSpaceDN w:val="0"/>
        <w:spacing w:after="0"/>
        <w:ind w:right="515" w:firstLine="180"/>
        <w:jc w:val="both"/>
        <w:rPr>
          <w:rFonts w:ascii="Times New Roman" w:hAnsi="Times New Roman" w:cs="Times New Roman"/>
          <w:sz w:val="24"/>
          <w:szCs w:val="24"/>
          <w:lang w:val="ru-RU"/>
        </w:rPr>
      </w:pPr>
      <w:r>
        <w:rPr>
          <w:rFonts w:ascii="Times New Roman" w:eastAsia="Times New Roman" w:hAnsi="Times New Roman" w:cs="Times New Roman"/>
          <w:color w:val="000000"/>
          <w:sz w:val="24"/>
          <w:szCs w:val="24"/>
          <w:lang w:val="ru-RU"/>
        </w:rPr>
        <w:tab/>
      </w:r>
      <w:r w:rsidRPr="00F10464">
        <w:rPr>
          <w:rFonts w:ascii="Times New Roman" w:eastAsia="Times New Roman" w:hAnsi="Times New Roman" w:cs="Times New Roman"/>
          <w:color w:val="000000"/>
          <w:sz w:val="24"/>
          <w:szCs w:val="24"/>
          <w:lang w:val="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F10464">
        <w:rPr>
          <w:rFonts w:ascii="Times New Roman" w:eastAsia="Times New Roman" w:hAnsi="Times New Roman" w:cs="Times New Roman"/>
          <w:color w:val="000000"/>
          <w:sz w:val="24"/>
          <w:szCs w:val="24"/>
          <w:lang w:val="ru-RU"/>
        </w:rPr>
        <w:t>Минпросвещения</w:t>
      </w:r>
      <w:proofErr w:type="spellEnd"/>
      <w:r w:rsidRPr="00F10464">
        <w:rPr>
          <w:rFonts w:ascii="Times New Roman" w:eastAsia="Times New Roman" w:hAnsi="Times New Roman" w:cs="Times New Roman"/>
          <w:color w:val="000000"/>
          <w:sz w:val="24"/>
          <w:szCs w:val="24"/>
          <w:lang w:val="ru-RU"/>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10464" w:rsidRPr="00F10464" w:rsidRDefault="00F10464" w:rsidP="00F10464">
      <w:pPr>
        <w:autoSpaceDE w:val="0"/>
        <w:autoSpaceDN w:val="0"/>
        <w:spacing w:after="0"/>
        <w:ind w:right="576" w:firstLine="180"/>
        <w:rPr>
          <w:rFonts w:ascii="Times New Roman" w:hAnsi="Times New Roman" w:cs="Times New Roman"/>
          <w:sz w:val="24"/>
          <w:szCs w:val="24"/>
          <w:lang w:val="ru-RU"/>
        </w:rPr>
      </w:pPr>
      <w:r>
        <w:rPr>
          <w:rFonts w:ascii="Times New Roman" w:eastAsia="Times New Roman" w:hAnsi="Times New Roman" w:cs="Times New Roman"/>
          <w:color w:val="000000"/>
          <w:sz w:val="24"/>
          <w:szCs w:val="24"/>
          <w:lang w:val="ru-RU"/>
        </w:rPr>
        <w:tab/>
      </w:r>
      <w:r w:rsidRPr="00F10464">
        <w:rPr>
          <w:rFonts w:ascii="Times New Roman" w:eastAsia="Times New Roman" w:hAnsi="Times New Roman" w:cs="Times New Roman"/>
          <w:color w:val="000000"/>
          <w:sz w:val="24"/>
          <w:szCs w:val="24"/>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F10464" w:rsidRPr="00F10464" w:rsidRDefault="00F10464" w:rsidP="00F10464">
      <w:pPr>
        <w:autoSpaceDE w:val="0"/>
        <w:autoSpaceDN w:val="0"/>
        <w:spacing w:after="0"/>
        <w:ind w:left="180"/>
        <w:rPr>
          <w:rFonts w:ascii="Times New Roman" w:hAnsi="Times New Roman" w:cs="Times New Roman"/>
          <w:sz w:val="24"/>
          <w:szCs w:val="24"/>
          <w:lang w:val="ru-RU"/>
        </w:rPr>
      </w:pPr>
      <w:r>
        <w:rPr>
          <w:rFonts w:ascii="Times New Roman" w:eastAsia="Times New Roman" w:hAnsi="Times New Roman" w:cs="Times New Roman"/>
          <w:color w:val="000000"/>
          <w:sz w:val="24"/>
          <w:szCs w:val="24"/>
          <w:lang w:val="ru-RU"/>
        </w:rPr>
        <w:tab/>
      </w:r>
      <w:r w:rsidRPr="00F10464">
        <w:rPr>
          <w:rFonts w:ascii="Times New Roman" w:eastAsia="Times New Roman" w:hAnsi="Times New Roman" w:cs="Times New Roman"/>
          <w:color w:val="000000"/>
          <w:sz w:val="24"/>
          <w:szCs w:val="24"/>
          <w:lang w:val="ru-RU"/>
        </w:rPr>
        <w:t xml:space="preserve">В 5 классе на изучение предмета отводится 3 часа в неделю, суммарно изучение литературы в 5 классе по программе основного общего образования рассчитано на 102 часа. </w:t>
      </w:r>
    </w:p>
    <w:p w:rsidR="00F20F35" w:rsidRPr="00145E54" w:rsidRDefault="00F20F35" w:rsidP="00145E54">
      <w:pPr>
        <w:spacing w:after="0" w:line="240" w:lineRule="auto"/>
        <w:jc w:val="both"/>
        <w:rPr>
          <w:rFonts w:ascii="Times New Roman" w:hAnsi="Times New Roman" w:cs="Times New Roman"/>
          <w:sz w:val="20"/>
          <w:szCs w:val="20"/>
          <w:lang w:val="ru-RU"/>
        </w:rPr>
      </w:pPr>
    </w:p>
    <w:sectPr w:rsidR="00F20F35" w:rsidRPr="00145E54" w:rsidSect="00F10464">
      <w:pgSz w:w="11900" w:h="16840"/>
      <w:pgMar w:top="709"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135CF"/>
    <w:rsid w:val="00034616"/>
    <w:rsid w:val="0006063C"/>
    <w:rsid w:val="0009109C"/>
    <w:rsid w:val="000B1222"/>
    <w:rsid w:val="000D711B"/>
    <w:rsid w:val="00114031"/>
    <w:rsid w:val="00121827"/>
    <w:rsid w:val="00145E54"/>
    <w:rsid w:val="0015074B"/>
    <w:rsid w:val="001E7B70"/>
    <w:rsid w:val="00227E3E"/>
    <w:rsid w:val="00261C9E"/>
    <w:rsid w:val="002901EB"/>
    <w:rsid w:val="0029639D"/>
    <w:rsid w:val="003253FF"/>
    <w:rsid w:val="00326F90"/>
    <w:rsid w:val="00397C40"/>
    <w:rsid w:val="003D4E07"/>
    <w:rsid w:val="003E4EAE"/>
    <w:rsid w:val="00596E02"/>
    <w:rsid w:val="005E24E9"/>
    <w:rsid w:val="005E5660"/>
    <w:rsid w:val="00611851"/>
    <w:rsid w:val="00662895"/>
    <w:rsid w:val="006D7192"/>
    <w:rsid w:val="00763835"/>
    <w:rsid w:val="007A374E"/>
    <w:rsid w:val="007C5B5C"/>
    <w:rsid w:val="007F4DDE"/>
    <w:rsid w:val="00821C03"/>
    <w:rsid w:val="0084613B"/>
    <w:rsid w:val="008C3963"/>
    <w:rsid w:val="008F3C0D"/>
    <w:rsid w:val="009F34B9"/>
    <w:rsid w:val="00A13544"/>
    <w:rsid w:val="00A32C5B"/>
    <w:rsid w:val="00AA1D8D"/>
    <w:rsid w:val="00AB6C1A"/>
    <w:rsid w:val="00AE29E4"/>
    <w:rsid w:val="00B31AF8"/>
    <w:rsid w:val="00B378FD"/>
    <w:rsid w:val="00B47730"/>
    <w:rsid w:val="00B669D2"/>
    <w:rsid w:val="00BA65E7"/>
    <w:rsid w:val="00BF0B44"/>
    <w:rsid w:val="00C04CF6"/>
    <w:rsid w:val="00C31A7B"/>
    <w:rsid w:val="00C70210"/>
    <w:rsid w:val="00C95F48"/>
    <w:rsid w:val="00CB0664"/>
    <w:rsid w:val="00CE632D"/>
    <w:rsid w:val="00D42945"/>
    <w:rsid w:val="00D901B9"/>
    <w:rsid w:val="00DE6561"/>
    <w:rsid w:val="00E0727E"/>
    <w:rsid w:val="00E26ABC"/>
    <w:rsid w:val="00F03377"/>
    <w:rsid w:val="00F10464"/>
    <w:rsid w:val="00F143B8"/>
    <w:rsid w:val="00F20F35"/>
    <w:rsid w:val="00F426FE"/>
    <w:rsid w:val="00FA05FA"/>
    <w:rsid w:val="00FC6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заливка1"/>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2">
    <w:name w:val="Светлый список1"/>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13">
    <w:name w:val="Светлая сетка1"/>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10">
    <w:name w:val="Средняя заливка 1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1">
    <w:name w:val="Средний список 2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Средняя сетка 1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14">
    <w:name w:val="Темный список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15">
    <w:name w:val="Цветная заливка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6">
    <w:name w:val="Цветной список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17">
    <w:name w:val="Цветная сетка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86078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E2517-2521-4DD5-99AC-966410F0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33</Pages>
  <Words>11890</Words>
  <Characters>67777</Characters>
  <Application>Microsoft Office Word</Application>
  <DocSecurity>0</DocSecurity>
  <Lines>564</Lines>
  <Paragraphs>159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79508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Пользователь Windows</cp:lastModifiedBy>
  <cp:revision>18</cp:revision>
  <dcterms:created xsi:type="dcterms:W3CDTF">2022-09-02T18:44:00Z</dcterms:created>
  <dcterms:modified xsi:type="dcterms:W3CDTF">2022-10-19T06:54:00Z</dcterms:modified>
</cp:coreProperties>
</file>